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53F" w:rsidRPr="00A55480" w:rsidRDefault="0086153F" w:rsidP="00A47636">
      <w:pPr>
        <w:spacing w:after="0" w:line="360" w:lineRule="auto"/>
        <w:ind w:firstLine="709"/>
        <w:jc w:val="right"/>
        <w:rPr>
          <w:rFonts w:ascii="Times New Roman" w:hAnsi="Times New Roman"/>
          <w:b/>
          <w:sz w:val="28"/>
          <w:szCs w:val="28"/>
          <w:lang w:val="kk-KZ"/>
        </w:rPr>
      </w:pPr>
      <w:r w:rsidRPr="00A55480">
        <w:rPr>
          <w:rFonts w:ascii="Times New Roman" w:hAnsi="Times New Roman"/>
          <w:b/>
          <w:sz w:val="28"/>
          <w:szCs w:val="28"/>
          <w:lang w:val="kk-KZ"/>
        </w:rPr>
        <w:t xml:space="preserve">Ардақ Аманбаева,  Зарина Айдаралиева </w:t>
      </w:r>
    </w:p>
    <w:p w:rsidR="0086153F" w:rsidRPr="00A55480" w:rsidRDefault="0086153F" w:rsidP="00A47636">
      <w:pPr>
        <w:spacing w:after="0" w:line="360" w:lineRule="auto"/>
        <w:ind w:firstLine="709"/>
        <w:jc w:val="right"/>
        <w:rPr>
          <w:rFonts w:ascii="Times New Roman" w:hAnsi="Times New Roman"/>
          <w:b/>
          <w:sz w:val="28"/>
          <w:szCs w:val="28"/>
          <w:lang w:val="kk-KZ"/>
        </w:rPr>
      </w:pPr>
      <w:r w:rsidRPr="00A55480">
        <w:rPr>
          <w:rFonts w:ascii="Times New Roman" w:hAnsi="Times New Roman"/>
          <w:b/>
          <w:sz w:val="28"/>
          <w:szCs w:val="28"/>
          <w:lang w:val="kk-KZ"/>
        </w:rPr>
        <w:t>(Тараз, Қазақстан)</w:t>
      </w:r>
    </w:p>
    <w:p w:rsidR="0086153F" w:rsidRPr="00A47636" w:rsidRDefault="0086153F" w:rsidP="00A47636">
      <w:pPr>
        <w:spacing w:after="0" w:line="360" w:lineRule="auto"/>
        <w:ind w:firstLine="709"/>
        <w:jc w:val="right"/>
        <w:rPr>
          <w:rFonts w:ascii="Times New Roman" w:hAnsi="Times New Roman"/>
          <w:b/>
          <w:bCs/>
          <w:sz w:val="28"/>
          <w:szCs w:val="28"/>
          <w:lang w:val="kk-KZ"/>
        </w:rPr>
      </w:pPr>
    </w:p>
    <w:p w:rsidR="0086153F" w:rsidRPr="002A177C" w:rsidRDefault="0086153F" w:rsidP="00A47636">
      <w:pPr>
        <w:spacing w:after="0" w:line="360" w:lineRule="auto"/>
        <w:ind w:firstLine="709"/>
        <w:jc w:val="center"/>
        <w:rPr>
          <w:rFonts w:ascii="Times New Roman" w:hAnsi="Times New Roman"/>
          <w:b/>
          <w:sz w:val="28"/>
          <w:szCs w:val="28"/>
          <w:lang w:val="kk-KZ"/>
        </w:rPr>
      </w:pPr>
      <w:r w:rsidRPr="002A177C">
        <w:rPr>
          <w:rFonts w:ascii="Times New Roman" w:hAnsi="Times New Roman"/>
          <w:b/>
          <w:sz w:val="28"/>
          <w:szCs w:val="28"/>
          <w:lang w:val="kk-KZ"/>
        </w:rPr>
        <w:t>БІЛІМ БЕРУДЕГІ ЖАСАНДЫ ИНТЕЛЛЕКТ</w:t>
      </w:r>
    </w:p>
    <w:p w:rsidR="0086153F" w:rsidRPr="00A55480" w:rsidRDefault="0086153F" w:rsidP="00A47636">
      <w:pPr>
        <w:spacing w:after="0" w:line="360" w:lineRule="auto"/>
        <w:ind w:firstLine="709"/>
        <w:jc w:val="both"/>
        <w:rPr>
          <w:rFonts w:ascii="Times New Roman" w:hAnsi="Times New Roman"/>
          <w:sz w:val="28"/>
          <w:szCs w:val="28"/>
          <w:lang w:val="ru-RU"/>
        </w:rPr>
      </w:pPr>
    </w:p>
    <w:p w:rsidR="0086153F" w:rsidRPr="00A47636" w:rsidRDefault="0086153F" w:rsidP="00A47636">
      <w:pPr>
        <w:spacing w:after="0" w:line="360" w:lineRule="auto"/>
        <w:ind w:firstLine="709"/>
        <w:jc w:val="both"/>
        <w:rPr>
          <w:rFonts w:ascii="Times New Roman" w:hAnsi="Times New Roman"/>
          <w:b/>
          <w:bCs/>
          <w:color w:val="333333"/>
          <w:sz w:val="28"/>
          <w:szCs w:val="28"/>
          <w:lang w:val="kk-KZ"/>
        </w:rPr>
      </w:pPr>
      <w:r w:rsidRPr="00A47636">
        <w:rPr>
          <w:rFonts w:ascii="Times New Roman" w:hAnsi="Times New Roman"/>
          <w:sz w:val="28"/>
          <w:szCs w:val="28"/>
          <w:lang w:val="kk-KZ"/>
        </w:rPr>
        <w:t>Жасанды интеллект (ЖИ) XXI ғасырдағы ең маңызды технологиялық жетістіктердің бірі болып табылады. Оның даму қарқыны әлемнің барлық салаларын, соның ішінде білім беруді түбегейлі өзгертуге алып келді. Бүгінде ЖИ адам қызметін жеңілдетіп қана қоймай, оқыту процесін дербестендіру, автоматтандыру және тиімділігін арттыруға кең мүмкіндіктер береді. Бұл мақалада жасанды интеллекттің білім беру жүйесіндегі орны, негізгі артықшылықтары, қолдану бағыттары және болашақтағы даму перспективалары жан-жақты талқыланады.</w:t>
      </w:r>
    </w:p>
    <w:p w:rsidR="0086153F" w:rsidRPr="00A47636" w:rsidRDefault="0086153F" w:rsidP="00A47636">
      <w:pPr>
        <w:spacing w:after="0" w:line="360" w:lineRule="auto"/>
        <w:ind w:firstLine="709"/>
        <w:jc w:val="both"/>
        <w:rPr>
          <w:rFonts w:ascii="Times New Roman" w:hAnsi="Times New Roman"/>
          <w:sz w:val="28"/>
          <w:szCs w:val="28"/>
          <w:lang w:val="kk-KZ"/>
        </w:rPr>
      </w:pPr>
      <w:r w:rsidRPr="00A47636">
        <w:rPr>
          <w:rFonts w:ascii="Times New Roman" w:hAnsi="Times New Roman"/>
          <w:sz w:val="28"/>
          <w:szCs w:val="28"/>
          <w:lang w:val="kk-KZ"/>
        </w:rPr>
        <w:t>Ғылым мен технологияның қарқынды дамуы білім беру жүйесіне жаңа мүмкіндіктер ұсынып, оқыту әдістерін түбегейлі өзгертуде. Кейінгі жылдары жасанды интеллект білім саласында ерекше рөл атқарып, оқушылардың оқу процесін жекешелендіруге, мұғалімдердің жұмысын жеңілдетуге және оқыту сапасын арттыруға ықпал етіп отыр. Жасанды интеллект тек автоматтандырылған жүйе емес, ол – адамның ойлау қабілетін жетілдіретін, жаңа білім көзін ашатын құрал. Жасанды интеллект дәл осы қағиданы қолдай отырып, білім алудың шексіз мүмкіндіктерін ашуда[1, 5</w:t>
      </w:r>
      <w:r>
        <w:rPr>
          <w:rFonts w:ascii="Times New Roman" w:hAnsi="Times New Roman"/>
          <w:sz w:val="28"/>
          <w:szCs w:val="28"/>
          <w:lang w:val="kk-KZ"/>
        </w:rPr>
        <w:t>9-72б</w:t>
      </w:r>
      <w:r w:rsidRPr="00A47636">
        <w:rPr>
          <w:rFonts w:ascii="Times New Roman" w:hAnsi="Times New Roman"/>
          <w:sz w:val="28"/>
          <w:szCs w:val="28"/>
          <w:lang w:val="kk-KZ"/>
        </w:rPr>
        <w:t>].</w:t>
      </w:r>
    </w:p>
    <w:p w:rsidR="0086153F" w:rsidRPr="00A47636" w:rsidRDefault="0086153F" w:rsidP="00A47636">
      <w:pPr>
        <w:spacing w:after="0" w:line="360" w:lineRule="auto"/>
        <w:ind w:firstLine="709"/>
        <w:jc w:val="both"/>
        <w:rPr>
          <w:rFonts w:ascii="Times New Roman" w:hAnsi="Times New Roman"/>
          <w:sz w:val="28"/>
          <w:szCs w:val="28"/>
          <w:lang w:val="kk-KZ"/>
        </w:rPr>
      </w:pPr>
      <w:r w:rsidRPr="00A47636">
        <w:rPr>
          <w:rFonts w:ascii="Times New Roman" w:hAnsi="Times New Roman"/>
          <w:sz w:val="28"/>
          <w:szCs w:val="28"/>
          <w:lang w:val="kk-KZ"/>
        </w:rPr>
        <w:t xml:space="preserve">Жасанды интеллект білім саласында ең алдымен жекелендірілген оқыту әдістерін дамытуға көмектеседі. Әр остуденттің білім алу деңгейі әртүрлі болғандықтан, жасанды интеллект студенттің қабілеттеріне қарай бейімделген бағдарламаларды ұсынуға мүмкіндік береді. </w:t>
      </w:r>
    </w:p>
    <w:p w:rsidR="0086153F" w:rsidRPr="00A47636" w:rsidRDefault="0086153F" w:rsidP="00A47636">
      <w:pPr>
        <w:spacing w:after="0" w:line="360" w:lineRule="auto"/>
        <w:ind w:firstLine="709"/>
        <w:jc w:val="both"/>
        <w:rPr>
          <w:rFonts w:ascii="Times New Roman" w:hAnsi="Times New Roman"/>
          <w:sz w:val="28"/>
          <w:szCs w:val="28"/>
          <w:lang w:val="kk-KZ"/>
        </w:rPr>
      </w:pPr>
      <w:r w:rsidRPr="00A47636">
        <w:rPr>
          <w:rFonts w:ascii="Times New Roman" w:hAnsi="Times New Roman"/>
          <w:sz w:val="28"/>
          <w:szCs w:val="28"/>
          <w:lang w:val="kk-KZ"/>
        </w:rPr>
        <w:t>Жасанды интеллект оқытушының да жұмысын айтарлықтай жеңілдетеді. Оқытушы көптеген әкімшілік жұмыстарға уақыт жұмсайды, ал жасанды интеллект олардың орнын басып, уақыт үнемдеуге мүмкіндік береді. Мысалы, «Siri» және «Alexa» сынды виртуалды көмекшілер оқытушылардың жоспарларын құруға, қажетті ақпаратты іздеуге және оқушылардың сұрақтарына жедел жауап беруге көмектеседі. Бұл оқытушының шығармашылық қабілеттерін дамытуға, оқыту процесіне көбірек көңіл бөлуге мүмкіндік береді.</w:t>
      </w:r>
    </w:p>
    <w:p w:rsidR="0086153F" w:rsidRPr="00A47636" w:rsidRDefault="0086153F" w:rsidP="00A47636">
      <w:pPr>
        <w:spacing w:after="0" w:line="360" w:lineRule="auto"/>
        <w:ind w:firstLine="709"/>
        <w:jc w:val="both"/>
        <w:rPr>
          <w:rFonts w:ascii="Times New Roman" w:hAnsi="Times New Roman"/>
          <w:sz w:val="28"/>
          <w:szCs w:val="28"/>
          <w:lang w:val="kk-KZ"/>
        </w:rPr>
      </w:pPr>
      <w:r w:rsidRPr="00A47636">
        <w:rPr>
          <w:rFonts w:ascii="Times New Roman" w:hAnsi="Times New Roman"/>
          <w:sz w:val="28"/>
          <w:szCs w:val="28"/>
          <w:lang w:val="kk-KZ"/>
        </w:rPr>
        <w:t>Білім беру саласында жасанды интеллектті қолдану кейбір сынға да ұшырап жатқандығы көбімізге мәлім. Кейбір ғалымдар оқытушылардың орнын жасанды интеллект алмастыра алады деген пікір білдіруде. Дегенмен белгілі педагог Л.С.Выготский «Оқыту тек білім беру емес, ол – адамды қалыптастыру процесі» деп атап өткен. Оқытушылар студенттерге тек білім беріп қана қоймай, оларды адамгершілікке, жауапкершілікке және қоғаммен қарым-қатынас жасауға үйретеді. Сондықтан жасанды интеллект мұғалімдердің орнын толықтай алмастыра алмайды, керісінше, олардың жұмысын жеңілдетіп, тиімділігін арттыратын құрал ретінде қызмет етеді</w:t>
      </w:r>
      <w:r>
        <w:rPr>
          <w:rFonts w:ascii="Times New Roman" w:hAnsi="Times New Roman"/>
          <w:sz w:val="28"/>
          <w:szCs w:val="28"/>
          <w:lang w:val="kk-KZ"/>
        </w:rPr>
        <w:t xml:space="preserve"> </w:t>
      </w:r>
      <w:r w:rsidRPr="00A47636">
        <w:rPr>
          <w:rFonts w:ascii="Times New Roman" w:hAnsi="Times New Roman"/>
          <w:sz w:val="28"/>
          <w:szCs w:val="28"/>
          <w:lang w:val="kk-KZ"/>
        </w:rPr>
        <w:t>[2, 65-69</w:t>
      </w:r>
      <w:r>
        <w:rPr>
          <w:rFonts w:ascii="Times New Roman" w:hAnsi="Times New Roman"/>
          <w:sz w:val="28"/>
          <w:szCs w:val="28"/>
          <w:lang w:val="kk-KZ"/>
        </w:rPr>
        <w:t>б</w:t>
      </w:r>
      <w:r w:rsidRPr="00A47636">
        <w:rPr>
          <w:rFonts w:ascii="Times New Roman" w:hAnsi="Times New Roman"/>
          <w:sz w:val="28"/>
          <w:szCs w:val="28"/>
          <w:lang w:val="kk-KZ"/>
        </w:rPr>
        <w:t>].</w:t>
      </w:r>
    </w:p>
    <w:p w:rsidR="0086153F" w:rsidRPr="00A47636" w:rsidRDefault="0086153F" w:rsidP="00A47636">
      <w:pPr>
        <w:spacing w:after="0" w:line="360" w:lineRule="auto"/>
        <w:ind w:firstLine="709"/>
        <w:jc w:val="both"/>
        <w:rPr>
          <w:rFonts w:ascii="Times New Roman" w:hAnsi="Times New Roman"/>
          <w:sz w:val="28"/>
          <w:szCs w:val="28"/>
          <w:lang w:val="kk-KZ"/>
        </w:rPr>
      </w:pPr>
      <w:r w:rsidRPr="00A47636">
        <w:rPr>
          <w:rFonts w:ascii="Times New Roman" w:hAnsi="Times New Roman"/>
          <w:sz w:val="28"/>
          <w:szCs w:val="28"/>
          <w:lang w:val="kk-KZ"/>
        </w:rPr>
        <w:t>1. Жасанды интеллекттің мәні және білім берудегі рөлі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Жасанды интеллект – адамның интеллектуалдық қызметін модельдейтін компьютерлік жүйе. Ол қоршаған ортаны талдау, логикалық шешім қабылдау, үйрену және бейімделу қабілеттеріне ие. Білім беру саласында ЖИ оқушылардың оқу қарқынын анықтап, жеке оқу траекторияларын құруға, бағалау жүйесін автоматтандыруға және оқытушылардың уақытын үнемдеуге мүмкіндік береді.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Білім беру үдерісінде ЖИ-ді қолдану педагогикалық әдістерді жаңғыртады, мұғалімдер мен студенттер арасындағы кері байланысты жақсартады және оқыту сапасын арттырады.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2. Білім берудегі жасанды интеллекттің негізгі қолдану бағыттары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ЖИ оқушының білім деңгейін, қызығушылығын, оқу қарқынын ескере отырып, жеке оқу бағдарламаларын құра алады. Мысалы, интеллектуалды платформалар оқушының әлсіз және күшті жақтарын талдап, сәйкес тапсырмалар береді. Бұл оқыту тиімділігін айтарлықтай арттырады.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ЖИ арқылы тест нәтижелерін тексеру, жазбаша жұмыстарды бағалау, плагиатты анықтау секундтар ішінде орындалады. Мұндай автоматтандыру мұғалімдердің жұмыс жүктемесін азайтып, объективті және дәл бағалауға ықпал етеді</w:t>
      </w:r>
      <w:r>
        <w:rPr>
          <w:rFonts w:ascii="Times New Roman" w:hAnsi="Times New Roman"/>
          <w:sz w:val="28"/>
          <w:szCs w:val="28"/>
          <w:lang w:val="ru-RU"/>
        </w:rPr>
        <w:t xml:space="preserve"> </w:t>
      </w:r>
      <w:r w:rsidRPr="00A47636">
        <w:rPr>
          <w:rFonts w:ascii="Times New Roman" w:hAnsi="Times New Roman"/>
          <w:sz w:val="28"/>
          <w:szCs w:val="28"/>
          <w:lang w:val="ru-RU"/>
        </w:rPr>
        <w:t>[3, 2-9</w:t>
      </w:r>
      <w:r>
        <w:rPr>
          <w:rFonts w:ascii="Times New Roman" w:hAnsi="Times New Roman"/>
          <w:sz w:val="28"/>
          <w:szCs w:val="28"/>
          <w:lang w:val="ru-RU"/>
        </w:rPr>
        <w:t>б</w:t>
      </w:r>
      <w:r w:rsidRPr="00A47636">
        <w:rPr>
          <w:rFonts w:ascii="Times New Roman" w:hAnsi="Times New Roman"/>
          <w:sz w:val="28"/>
          <w:szCs w:val="28"/>
          <w:lang w:val="ru-RU"/>
        </w:rPr>
        <w:t>].</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Қазіргі оқу платформалары студенттерге тәулік бойғы қолдау көрсету үшін виртуалды көмекшілерді пайдаланады. Олар студенттің сұрақтарына жауап береді, оқу материалдарын түсіндіреді және қажетті ақпаратты жедел жеткізеді.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Бұндай жүйелер студенттің білімін үздіксіз бақылап, оның нәтижелерін талдайды. Мысалы, адаптивті оқыту жүйелері оқушының қатесін анықтап, оны түзету үшін қосымша тапсырмалар береді.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ЖИ мәтін, тест, тапсырма, презентация және видеосабақ сияқты оқу материалдарын автоматты түрде жасай алады. Бұл мұғалімнің уақытын үнемдеп, оқу құралдарының жаңартылуын жылдамдатады.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Онлайн</w:t>
      </w:r>
      <w:r>
        <w:rPr>
          <w:rFonts w:ascii="Times New Roman" w:hAnsi="Times New Roman"/>
          <w:sz w:val="28"/>
          <w:szCs w:val="28"/>
          <w:lang w:val="ru-RU"/>
        </w:rPr>
        <w:t xml:space="preserve"> </w:t>
      </w:r>
      <w:r w:rsidRPr="00A47636">
        <w:rPr>
          <w:rFonts w:ascii="Times New Roman" w:hAnsi="Times New Roman"/>
          <w:sz w:val="28"/>
          <w:szCs w:val="28"/>
          <w:lang w:val="ru-RU"/>
        </w:rPr>
        <w:t>білім</w:t>
      </w:r>
      <w:r>
        <w:rPr>
          <w:rFonts w:ascii="Times New Roman" w:hAnsi="Times New Roman"/>
          <w:sz w:val="28"/>
          <w:szCs w:val="28"/>
          <w:lang w:val="ru-RU"/>
        </w:rPr>
        <w:t xml:space="preserve"> </w:t>
      </w:r>
      <w:r w:rsidRPr="00A47636">
        <w:rPr>
          <w:rFonts w:ascii="Times New Roman" w:hAnsi="Times New Roman"/>
          <w:sz w:val="28"/>
          <w:szCs w:val="28"/>
          <w:lang w:val="ru-RU"/>
        </w:rPr>
        <w:t>беру</w:t>
      </w:r>
      <w:r>
        <w:rPr>
          <w:rFonts w:ascii="Times New Roman" w:hAnsi="Times New Roman"/>
          <w:sz w:val="28"/>
          <w:szCs w:val="28"/>
          <w:lang w:val="ru-RU"/>
        </w:rPr>
        <w:t xml:space="preserve"> </w:t>
      </w:r>
      <w:r w:rsidRPr="00A47636">
        <w:rPr>
          <w:rFonts w:ascii="Times New Roman" w:hAnsi="Times New Roman"/>
          <w:sz w:val="28"/>
          <w:szCs w:val="28"/>
          <w:lang w:val="ru-RU"/>
        </w:rPr>
        <w:t>кең</w:t>
      </w:r>
      <w:r>
        <w:rPr>
          <w:rFonts w:ascii="Times New Roman" w:hAnsi="Times New Roman"/>
          <w:sz w:val="28"/>
          <w:szCs w:val="28"/>
          <w:lang w:val="ru-RU"/>
        </w:rPr>
        <w:t xml:space="preserve"> </w:t>
      </w:r>
      <w:r w:rsidRPr="00A47636">
        <w:rPr>
          <w:rFonts w:ascii="Times New Roman" w:hAnsi="Times New Roman"/>
          <w:sz w:val="28"/>
          <w:szCs w:val="28"/>
          <w:lang w:val="ru-RU"/>
        </w:rPr>
        <w:t>тараған</w:t>
      </w:r>
      <w:r>
        <w:rPr>
          <w:rFonts w:ascii="Times New Roman" w:hAnsi="Times New Roman"/>
          <w:sz w:val="28"/>
          <w:szCs w:val="28"/>
          <w:lang w:val="ru-RU"/>
        </w:rPr>
        <w:t xml:space="preserve"> </w:t>
      </w:r>
      <w:r w:rsidRPr="00A47636">
        <w:rPr>
          <w:rFonts w:ascii="Times New Roman" w:hAnsi="Times New Roman"/>
          <w:sz w:val="28"/>
          <w:szCs w:val="28"/>
          <w:lang w:val="ru-RU"/>
        </w:rPr>
        <w:t>кезеңде</w:t>
      </w:r>
      <w:r>
        <w:rPr>
          <w:rFonts w:ascii="Times New Roman" w:hAnsi="Times New Roman"/>
          <w:sz w:val="28"/>
          <w:szCs w:val="28"/>
          <w:lang w:val="ru-RU"/>
        </w:rPr>
        <w:t xml:space="preserve"> </w:t>
      </w:r>
      <w:r w:rsidRPr="00A47636">
        <w:rPr>
          <w:rFonts w:ascii="Times New Roman" w:hAnsi="Times New Roman"/>
          <w:sz w:val="28"/>
          <w:szCs w:val="28"/>
          <w:lang w:val="ru-RU"/>
        </w:rPr>
        <w:t>ЖИ</w:t>
      </w:r>
      <w:r>
        <w:rPr>
          <w:rFonts w:ascii="Times New Roman" w:hAnsi="Times New Roman"/>
          <w:sz w:val="28"/>
          <w:szCs w:val="28"/>
          <w:lang w:val="ru-RU"/>
        </w:rPr>
        <w:t xml:space="preserve"> </w:t>
      </w:r>
      <w:r w:rsidRPr="00A47636">
        <w:rPr>
          <w:rFonts w:ascii="Times New Roman" w:hAnsi="Times New Roman"/>
          <w:sz w:val="28"/>
          <w:szCs w:val="28"/>
          <w:lang w:val="ru-RU"/>
        </w:rPr>
        <w:t>виртуалды</w:t>
      </w:r>
      <w:r>
        <w:rPr>
          <w:rFonts w:ascii="Times New Roman" w:hAnsi="Times New Roman"/>
          <w:sz w:val="28"/>
          <w:szCs w:val="28"/>
          <w:lang w:val="ru-RU"/>
        </w:rPr>
        <w:t xml:space="preserve"> </w:t>
      </w:r>
      <w:r w:rsidRPr="00A47636">
        <w:rPr>
          <w:rFonts w:ascii="Times New Roman" w:hAnsi="Times New Roman"/>
          <w:sz w:val="28"/>
          <w:szCs w:val="28"/>
          <w:lang w:val="ru-RU"/>
        </w:rPr>
        <w:t>сыныптарды</w:t>
      </w:r>
      <w:r>
        <w:rPr>
          <w:rFonts w:ascii="Times New Roman" w:hAnsi="Times New Roman"/>
          <w:sz w:val="28"/>
          <w:szCs w:val="28"/>
          <w:lang w:val="ru-RU"/>
        </w:rPr>
        <w:t xml:space="preserve"> </w:t>
      </w:r>
      <w:r w:rsidRPr="00A47636">
        <w:rPr>
          <w:rFonts w:ascii="Times New Roman" w:hAnsi="Times New Roman"/>
          <w:sz w:val="28"/>
          <w:szCs w:val="28"/>
          <w:lang w:val="ru-RU"/>
        </w:rPr>
        <w:t>басқаруға, студенттердің</w:t>
      </w:r>
      <w:r>
        <w:rPr>
          <w:rFonts w:ascii="Times New Roman" w:hAnsi="Times New Roman"/>
          <w:sz w:val="28"/>
          <w:szCs w:val="28"/>
          <w:lang w:val="ru-RU"/>
        </w:rPr>
        <w:t xml:space="preserve"> </w:t>
      </w:r>
      <w:r w:rsidRPr="00A47636">
        <w:rPr>
          <w:rFonts w:ascii="Times New Roman" w:hAnsi="Times New Roman"/>
          <w:sz w:val="28"/>
          <w:szCs w:val="28"/>
          <w:lang w:val="ru-RU"/>
        </w:rPr>
        <w:t>белсенділігін</w:t>
      </w:r>
      <w:r>
        <w:rPr>
          <w:rFonts w:ascii="Times New Roman" w:hAnsi="Times New Roman"/>
          <w:sz w:val="28"/>
          <w:szCs w:val="28"/>
          <w:lang w:val="ru-RU"/>
        </w:rPr>
        <w:t xml:space="preserve"> </w:t>
      </w:r>
      <w:r w:rsidRPr="00A47636">
        <w:rPr>
          <w:rFonts w:ascii="Times New Roman" w:hAnsi="Times New Roman"/>
          <w:sz w:val="28"/>
          <w:szCs w:val="28"/>
          <w:lang w:val="ru-RU"/>
        </w:rPr>
        <w:t>бақылауға</w:t>
      </w:r>
      <w:r>
        <w:rPr>
          <w:rFonts w:ascii="Times New Roman" w:hAnsi="Times New Roman"/>
          <w:sz w:val="28"/>
          <w:szCs w:val="28"/>
          <w:lang w:val="ru-RU"/>
        </w:rPr>
        <w:t xml:space="preserve"> </w:t>
      </w:r>
      <w:r w:rsidRPr="00A47636">
        <w:rPr>
          <w:rFonts w:ascii="Times New Roman" w:hAnsi="Times New Roman"/>
          <w:sz w:val="28"/>
          <w:szCs w:val="28"/>
          <w:lang w:val="ru-RU"/>
        </w:rPr>
        <w:t>және</w:t>
      </w:r>
      <w:r>
        <w:rPr>
          <w:rFonts w:ascii="Times New Roman" w:hAnsi="Times New Roman"/>
          <w:sz w:val="28"/>
          <w:szCs w:val="28"/>
          <w:lang w:val="ru-RU"/>
        </w:rPr>
        <w:t xml:space="preserve"> </w:t>
      </w:r>
      <w:r w:rsidRPr="00A47636">
        <w:rPr>
          <w:rFonts w:ascii="Times New Roman" w:hAnsi="Times New Roman"/>
          <w:sz w:val="28"/>
          <w:szCs w:val="28"/>
          <w:lang w:val="ru-RU"/>
        </w:rPr>
        <w:t>оқу</w:t>
      </w:r>
      <w:r>
        <w:rPr>
          <w:rFonts w:ascii="Times New Roman" w:hAnsi="Times New Roman"/>
          <w:sz w:val="28"/>
          <w:szCs w:val="28"/>
          <w:lang w:val="ru-RU"/>
        </w:rPr>
        <w:t xml:space="preserve"> </w:t>
      </w:r>
      <w:r w:rsidRPr="00A47636">
        <w:rPr>
          <w:rFonts w:ascii="Times New Roman" w:hAnsi="Times New Roman"/>
          <w:sz w:val="28"/>
          <w:szCs w:val="28"/>
          <w:lang w:val="ru-RU"/>
        </w:rPr>
        <w:t>процесін</w:t>
      </w:r>
      <w:r>
        <w:rPr>
          <w:rFonts w:ascii="Times New Roman" w:hAnsi="Times New Roman"/>
          <w:sz w:val="28"/>
          <w:szCs w:val="28"/>
          <w:lang w:val="ru-RU"/>
        </w:rPr>
        <w:t xml:space="preserve"> </w:t>
      </w:r>
      <w:r w:rsidRPr="00A47636">
        <w:rPr>
          <w:rFonts w:ascii="Times New Roman" w:hAnsi="Times New Roman"/>
          <w:sz w:val="28"/>
          <w:szCs w:val="28"/>
          <w:lang w:val="ru-RU"/>
        </w:rPr>
        <w:t>ұйымдастыруға</w:t>
      </w:r>
      <w:r>
        <w:rPr>
          <w:rFonts w:ascii="Times New Roman" w:hAnsi="Times New Roman"/>
          <w:sz w:val="28"/>
          <w:szCs w:val="28"/>
          <w:lang w:val="ru-RU"/>
        </w:rPr>
        <w:t xml:space="preserve"> </w:t>
      </w:r>
      <w:r w:rsidRPr="00A47636">
        <w:rPr>
          <w:rFonts w:ascii="Times New Roman" w:hAnsi="Times New Roman"/>
          <w:sz w:val="28"/>
          <w:szCs w:val="28"/>
          <w:lang w:val="ru-RU"/>
        </w:rPr>
        <w:t>көмектеседі.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ЖИ</w:t>
      </w:r>
      <w:r>
        <w:rPr>
          <w:rFonts w:ascii="Times New Roman" w:hAnsi="Times New Roman"/>
          <w:sz w:val="28"/>
          <w:szCs w:val="28"/>
          <w:lang w:val="ru-RU"/>
        </w:rPr>
        <w:t xml:space="preserve"> </w:t>
      </w:r>
      <w:r w:rsidRPr="00A47636">
        <w:rPr>
          <w:rFonts w:ascii="Times New Roman" w:hAnsi="Times New Roman"/>
          <w:sz w:val="28"/>
          <w:szCs w:val="28"/>
          <w:lang w:val="ru-RU"/>
        </w:rPr>
        <w:t>әр</w:t>
      </w:r>
      <w:r>
        <w:rPr>
          <w:rFonts w:ascii="Times New Roman" w:hAnsi="Times New Roman"/>
          <w:sz w:val="28"/>
          <w:szCs w:val="28"/>
          <w:lang w:val="ru-RU"/>
        </w:rPr>
        <w:t xml:space="preserve"> </w:t>
      </w:r>
      <w:r w:rsidRPr="00A47636">
        <w:rPr>
          <w:rFonts w:ascii="Times New Roman" w:hAnsi="Times New Roman"/>
          <w:sz w:val="28"/>
          <w:szCs w:val="28"/>
          <w:lang w:val="ru-RU"/>
        </w:rPr>
        <w:t>оқушының</w:t>
      </w:r>
      <w:r>
        <w:rPr>
          <w:rFonts w:ascii="Times New Roman" w:hAnsi="Times New Roman"/>
          <w:sz w:val="28"/>
          <w:szCs w:val="28"/>
          <w:lang w:val="ru-RU"/>
        </w:rPr>
        <w:t xml:space="preserve"> </w:t>
      </w:r>
      <w:r w:rsidRPr="00A47636">
        <w:rPr>
          <w:rFonts w:ascii="Times New Roman" w:hAnsi="Times New Roman"/>
          <w:sz w:val="28"/>
          <w:szCs w:val="28"/>
          <w:lang w:val="ru-RU"/>
        </w:rPr>
        <w:t>ерекшеліктерін</w:t>
      </w:r>
      <w:r>
        <w:rPr>
          <w:rFonts w:ascii="Times New Roman" w:hAnsi="Times New Roman"/>
          <w:sz w:val="28"/>
          <w:szCs w:val="28"/>
          <w:lang w:val="ru-RU"/>
        </w:rPr>
        <w:t xml:space="preserve"> </w:t>
      </w:r>
      <w:r w:rsidRPr="00A47636">
        <w:rPr>
          <w:rFonts w:ascii="Times New Roman" w:hAnsi="Times New Roman"/>
          <w:sz w:val="28"/>
          <w:szCs w:val="28"/>
          <w:lang w:val="ru-RU"/>
        </w:rPr>
        <w:t>ескере</w:t>
      </w:r>
      <w:r>
        <w:rPr>
          <w:rFonts w:ascii="Times New Roman" w:hAnsi="Times New Roman"/>
          <w:sz w:val="28"/>
          <w:szCs w:val="28"/>
          <w:lang w:val="ru-RU"/>
        </w:rPr>
        <w:t xml:space="preserve"> </w:t>
      </w:r>
      <w:r w:rsidRPr="00A47636">
        <w:rPr>
          <w:rFonts w:ascii="Times New Roman" w:hAnsi="Times New Roman"/>
          <w:sz w:val="28"/>
          <w:szCs w:val="28"/>
          <w:lang w:val="ru-RU"/>
        </w:rPr>
        <w:t>отырып, оқу</w:t>
      </w:r>
      <w:r>
        <w:rPr>
          <w:rFonts w:ascii="Times New Roman" w:hAnsi="Times New Roman"/>
          <w:sz w:val="28"/>
          <w:szCs w:val="28"/>
          <w:lang w:val="ru-RU"/>
        </w:rPr>
        <w:t xml:space="preserve"> </w:t>
      </w:r>
      <w:r w:rsidRPr="00A47636">
        <w:rPr>
          <w:rFonts w:ascii="Times New Roman" w:hAnsi="Times New Roman"/>
          <w:sz w:val="28"/>
          <w:szCs w:val="28"/>
          <w:lang w:val="ru-RU"/>
        </w:rPr>
        <w:t>материалын</w:t>
      </w:r>
      <w:r>
        <w:rPr>
          <w:rFonts w:ascii="Times New Roman" w:hAnsi="Times New Roman"/>
          <w:sz w:val="28"/>
          <w:szCs w:val="28"/>
          <w:lang w:val="ru-RU"/>
        </w:rPr>
        <w:t xml:space="preserve"> </w:t>
      </w:r>
      <w:r w:rsidRPr="00A47636">
        <w:rPr>
          <w:rFonts w:ascii="Times New Roman" w:hAnsi="Times New Roman"/>
          <w:sz w:val="28"/>
          <w:szCs w:val="28"/>
          <w:lang w:val="ru-RU"/>
        </w:rPr>
        <w:t>тиімді</w:t>
      </w:r>
      <w:r>
        <w:rPr>
          <w:rFonts w:ascii="Times New Roman" w:hAnsi="Times New Roman"/>
          <w:sz w:val="28"/>
          <w:szCs w:val="28"/>
          <w:lang w:val="ru-RU"/>
        </w:rPr>
        <w:t xml:space="preserve"> </w:t>
      </w:r>
      <w:r w:rsidRPr="00A47636">
        <w:rPr>
          <w:rFonts w:ascii="Times New Roman" w:hAnsi="Times New Roman"/>
          <w:sz w:val="28"/>
          <w:szCs w:val="28"/>
          <w:lang w:val="ru-RU"/>
        </w:rPr>
        <w:t>береді, бұл</w:t>
      </w:r>
      <w:r>
        <w:rPr>
          <w:rFonts w:ascii="Times New Roman" w:hAnsi="Times New Roman"/>
          <w:sz w:val="28"/>
          <w:szCs w:val="28"/>
          <w:lang w:val="ru-RU"/>
        </w:rPr>
        <w:t xml:space="preserve"> </w:t>
      </w:r>
      <w:r w:rsidRPr="00A47636">
        <w:rPr>
          <w:rFonts w:ascii="Times New Roman" w:hAnsi="Times New Roman"/>
          <w:sz w:val="28"/>
          <w:szCs w:val="28"/>
          <w:lang w:val="ru-RU"/>
        </w:rPr>
        <w:t>білім</w:t>
      </w:r>
      <w:r>
        <w:rPr>
          <w:rFonts w:ascii="Times New Roman" w:hAnsi="Times New Roman"/>
          <w:sz w:val="28"/>
          <w:szCs w:val="28"/>
          <w:lang w:val="ru-RU"/>
        </w:rPr>
        <w:t xml:space="preserve"> </w:t>
      </w:r>
      <w:r w:rsidRPr="00A47636">
        <w:rPr>
          <w:rFonts w:ascii="Times New Roman" w:hAnsi="Times New Roman"/>
          <w:sz w:val="28"/>
          <w:szCs w:val="28"/>
          <w:lang w:val="ru-RU"/>
        </w:rPr>
        <w:t>сапасын</w:t>
      </w:r>
      <w:r>
        <w:rPr>
          <w:rFonts w:ascii="Times New Roman" w:hAnsi="Times New Roman"/>
          <w:sz w:val="28"/>
          <w:szCs w:val="28"/>
          <w:lang w:val="ru-RU"/>
        </w:rPr>
        <w:t xml:space="preserve"> </w:t>
      </w:r>
      <w:r w:rsidRPr="00A47636">
        <w:rPr>
          <w:rFonts w:ascii="Times New Roman" w:hAnsi="Times New Roman"/>
          <w:sz w:val="28"/>
          <w:szCs w:val="28"/>
          <w:lang w:val="ru-RU"/>
        </w:rPr>
        <w:t>арттыруға</w:t>
      </w:r>
      <w:r>
        <w:rPr>
          <w:rFonts w:ascii="Times New Roman" w:hAnsi="Times New Roman"/>
          <w:sz w:val="28"/>
          <w:szCs w:val="28"/>
          <w:lang w:val="ru-RU"/>
        </w:rPr>
        <w:t xml:space="preserve"> </w:t>
      </w:r>
      <w:r w:rsidRPr="00A47636">
        <w:rPr>
          <w:rFonts w:ascii="Times New Roman" w:hAnsi="Times New Roman"/>
          <w:sz w:val="28"/>
          <w:szCs w:val="28"/>
          <w:lang w:val="ru-RU"/>
        </w:rPr>
        <w:t>ықпал</w:t>
      </w:r>
      <w:r>
        <w:rPr>
          <w:rFonts w:ascii="Times New Roman" w:hAnsi="Times New Roman"/>
          <w:sz w:val="28"/>
          <w:szCs w:val="28"/>
          <w:lang w:val="ru-RU"/>
        </w:rPr>
        <w:t xml:space="preserve"> </w:t>
      </w:r>
      <w:r w:rsidRPr="00A47636">
        <w:rPr>
          <w:rFonts w:ascii="Times New Roman" w:hAnsi="Times New Roman"/>
          <w:sz w:val="28"/>
          <w:szCs w:val="28"/>
          <w:lang w:val="ru-RU"/>
        </w:rPr>
        <w:t>етеді.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Рутинді</w:t>
      </w:r>
      <w:r>
        <w:rPr>
          <w:rFonts w:ascii="Times New Roman" w:hAnsi="Times New Roman"/>
          <w:sz w:val="28"/>
          <w:szCs w:val="28"/>
          <w:lang w:val="ru-RU"/>
        </w:rPr>
        <w:t xml:space="preserve"> </w:t>
      </w:r>
      <w:r w:rsidRPr="00A47636">
        <w:rPr>
          <w:rFonts w:ascii="Times New Roman" w:hAnsi="Times New Roman"/>
          <w:sz w:val="28"/>
          <w:szCs w:val="28"/>
          <w:lang w:val="ru-RU"/>
        </w:rPr>
        <w:t>тапсырмалардың</w:t>
      </w:r>
      <w:r>
        <w:rPr>
          <w:rFonts w:ascii="Times New Roman" w:hAnsi="Times New Roman"/>
          <w:sz w:val="28"/>
          <w:szCs w:val="28"/>
          <w:lang w:val="ru-RU"/>
        </w:rPr>
        <w:t xml:space="preserve"> </w:t>
      </w:r>
      <w:r w:rsidRPr="00A47636">
        <w:rPr>
          <w:rFonts w:ascii="Times New Roman" w:hAnsi="Times New Roman"/>
          <w:sz w:val="28"/>
          <w:szCs w:val="28"/>
          <w:lang w:val="ru-RU"/>
        </w:rPr>
        <w:t>автоматтандырылуы</w:t>
      </w:r>
      <w:r>
        <w:rPr>
          <w:rFonts w:ascii="Times New Roman" w:hAnsi="Times New Roman"/>
          <w:sz w:val="28"/>
          <w:szCs w:val="28"/>
          <w:lang w:val="ru-RU"/>
        </w:rPr>
        <w:t xml:space="preserve"> </w:t>
      </w:r>
      <w:r w:rsidRPr="00A47636">
        <w:rPr>
          <w:rFonts w:ascii="Times New Roman" w:hAnsi="Times New Roman"/>
          <w:sz w:val="28"/>
          <w:szCs w:val="28"/>
          <w:lang w:val="ru-RU"/>
        </w:rPr>
        <w:t>мұғалімнің</w:t>
      </w:r>
      <w:r>
        <w:rPr>
          <w:rFonts w:ascii="Times New Roman" w:hAnsi="Times New Roman"/>
          <w:sz w:val="28"/>
          <w:szCs w:val="28"/>
          <w:lang w:val="ru-RU"/>
        </w:rPr>
        <w:t xml:space="preserve"> </w:t>
      </w:r>
      <w:r w:rsidRPr="00A47636">
        <w:rPr>
          <w:rFonts w:ascii="Times New Roman" w:hAnsi="Times New Roman"/>
          <w:sz w:val="28"/>
          <w:szCs w:val="28"/>
          <w:lang w:val="ru-RU"/>
        </w:rPr>
        <w:t>шығармашылық</w:t>
      </w:r>
      <w:r>
        <w:rPr>
          <w:rFonts w:ascii="Times New Roman" w:hAnsi="Times New Roman"/>
          <w:sz w:val="28"/>
          <w:szCs w:val="28"/>
          <w:lang w:val="ru-RU"/>
        </w:rPr>
        <w:t xml:space="preserve"> </w:t>
      </w:r>
      <w:r w:rsidRPr="00A47636">
        <w:rPr>
          <w:rFonts w:ascii="Times New Roman" w:hAnsi="Times New Roman"/>
          <w:sz w:val="28"/>
          <w:szCs w:val="28"/>
          <w:lang w:val="ru-RU"/>
        </w:rPr>
        <w:t>жұмысқа</w:t>
      </w:r>
      <w:r>
        <w:rPr>
          <w:rFonts w:ascii="Times New Roman" w:hAnsi="Times New Roman"/>
          <w:sz w:val="28"/>
          <w:szCs w:val="28"/>
          <w:lang w:val="ru-RU"/>
        </w:rPr>
        <w:t xml:space="preserve"> </w:t>
      </w:r>
      <w:r w:rsidRPr="00A47636">
        <w:rPr>
          <w:rFonts w:ascii="Times New Roman" w:hAnsi="Times New Roman"/>
          <w:sz w:val="28"/>
          <w:szCs w:val="28"/>
          <w:lang w:val="ru-RU"/>
        </w:rPr>
        <w:t>көбірек</w:t>
      </w:r>
      <w:r>
        <w:rPr>
          <w:rFonts w:ascii="Times New Roman" w:hAnsi="Times New Roman"/>
          <w:sz w:val="28"/>
          <w:szCs w:val="28"/>
          <w:lang w:val="ru-RU"/>
        </w:rPr>
        <w:t xml:space="preserve"> </w:t>
      </w:r>
      <w:r w:rsidRPr="00A47636">
        <w:rPr>
          <w:rFonts w:ascii="Times New Roman" w:hAnsi="Times New Roman"/>
          <w:sz w:val="28"/>
          <w:szCs w:val="28"/>
          <w:lang w:val="ru-RU"/>
        </w:rPr>
        <w:t>уақыт</w:t>
      </w:r>
      <w:r>
        <w:rPr>
          <w:rFonts w:ascii="Times New Roman" w:hAnsi="Times New Roman"/>
          <w:sz w:val="28"/>
          <w:szCs w:val="28"/>
          <w:lang w:val="ru-RU"/>
        </w:rPr>
        <w:t xml:space="preserve"> </w:t>
      </w:r>
      <w:r w:rsidRPr="00A47636">
        <w:rPr>
          <w:rFonts w:ascii="Times New Roman" w:hAnsi="Times New Roman"/>
          <w:sz w:val="28"/>
          <w:szCs w:val="28"/>
          <w:lang w:val="ru-RU"/>
        </w:rPr>
        <w:t>бөлуіне</w:t>
      </w:r>
      <w:r>
        <w:rPr>
          <w:rFonts w:ascii="Times New Roman" w:hAnsi="Times New Roman"/>
          <w:sz w:val="28"/>
          <w:szCs w:val="28"/>
          <w:lang w:val="ru-RU"/>
        </w:rPr>
        <w:t xml:space="preserve"> </w:t>
      </w:r>
      <w:r w:rsidRPr="00A47636">
        <w:rPr>
          <w:rFonts w:ascii="Times New Roman" w:hAnsi="Times New Roman"/>
          <w:sz w:val="28"/>
          <w:szCs w:val="28"/>
          <w:lang w:val="ru-RU"/>
        </w:rPr>
        <w:t>жағдай</w:t>
      </w:r>
      <w:r>
        <w:rPr>
          <w:rFonts w:ascii="Times New Roman" w:hAnsi="Times New Roman"/>
          <w:sz w:val="28"/>
          <w:szCs w:val="28"/>
          <w:lang w:val="ru-RU"/>
        </w:rPr>
        <w:t xml:space="preserve"> </w:t>
      </w:r>
      <w:r w:rsidRPr="00A47636">
        <w:rPr>
          <w:rFonts w:ascii="Times New Roman" w:hAnsi="Times New Roman"/>
          <w:sz w:val="28"/>
          <w:szCs w:val="28"/>
          <w:lang w:val="ru-RU"/>
        </w:rPr>
        <w:t>жасайды.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ЖИ</w:t>
      </w:r>
      <w:r>
        <w:rPr>
          <w:rFonts w:ascii="Times New Roman" w:hAnsi="Times New Roman"/>
          <w:sz w:val="28"/>
          <w:szCs w:val="28"/>
          <w:lang w:val="ru-RU"/>
        </w:rPr>
        <w:t xml:space="preserve"> </w:t>
      </w:r>
      <w:r w:rsidRPr="00A47636">
        <w:rPr>
          <w:rFonts w:ascii="Times New Roman" w:hAnsi="Times New Roman"/>
          <w:sz w:val="28"/>
          <w:szCs w:val="28"/>
          <w:lang w:val="ru-RU"/>
        </w:rPr>
        <w:t>технологиялары</w:t>
      </w:r>
      <w:r>
        <w:rPr>
          <w:rFonts w:ascii="Times New Roman" w:hAnsi="Times New Roman"/>
          <w:sz w:val="28"/>
          <w:szCs w:val="28"/>
          <w:lang w:val="ru-RU"/>
        </w:rPr>
        <w:t xml:space="preserve"> </w:t>
      </w:r>
      <w:r w:rsidRPr="00A47636">
        <w:rPr>
          <w:rFonts w:ascii="Times New Roman" w:hAnsi="Times New Roman"/>
          <w:sz w:val="28"/>
          <w:szCs w:val="28"/>
          <w:lang w:val="ru-RU"/>
        </w:rPr>
        <w:t>шалғай</w:t>
      </w:r>
      <w:r>
        <w:rPr>
          <w:rFonts w:ascii="Times New Roman" w:hAnsi="Times New Roman"/>
          <w:sz w:val="28"/>
          <w:szCs w:val="28"/>
          <w:lang w:val="ru-RU"/>
        </w:rPr>
        <w:t xml:space="preserve"> </w:t>
      </w:r>
      <w:r w:rsidRPr="00A47636">
        <w:rPr>
          <w:rFonts w:ascii="Times New Roman" w:hAnsi="Times New Roman"/>
          <w:sz w:val="28"/>
          <w:szCs w:val="28"/>
          <w:lang w:val="ru-RU"/>
        </w:rPr>
        <w:t>аймақтардағы</w:t>
      </w:r>
      <w:r>
        <w:rPr>
          <w:rFonts w:ascii="Times New Roman" w:hAnsi="Times New Roman"/>
          <w:sz w:val="28"/>
          <w:szCs w:val="28"/>
          <w:lang w:val="ru-RU"/>
        </w:rPr>
        <w:t xml:space="preserve"> </w:t>
      </w:r>
      <w:r w:rsidRPr="00A47636">
        <w:rPr>
          <w:rFonts w:ascii="Times New Roman" w:hAnsi="Times New Roman"/>
          <w:sz w:val="28"/>
          <w:szCs w:val="28"/>
          <w:lang w:val="ru-RU"/>
        </w:rPr>
        <w:t>балаларға</w:t>
      </w:r>
      <w:r>
        <w:rPr>
          <w:rFonts w:ascii="Times New Roman" w:hAnsi="Times New Roman"/>
          <w:sz w:val="28"/>
          <w:szCs w:val="28"/>
          <w:lang w:val="ru-RU"/>
        </w:rPr>
        <w:t xml:space="preserve"> </w:t>
      </w:r>
      <w:r w:rsidRPr="00A47636">
        <w:rPr>
          <w:rFonts w:ascii="Times New Roman" w:hAnsi="Times New Roman"/>
          <w:sz w:val="28"/>
          <w:szCs w:val="28"/>
          <w:lang w:val="ru-RU"/>
        </w:rPr>
        <w:t>да</w:t>
      </w:r>
      <w:r>
        <w:rPr>
          <w:rFonts w:ascii="Times New Roman" w:hAnsi="Times New Roman"/>
          <w:sz w:val="28"/>
          <w:szCs w:val="28"/>
          <w:lang w:val="ru-RU"/>
        </w:rPr>
        <w:t xml:space="preserve"> </w:t>
      </w:r>
      <w:r w:rsidRPr="00A47636">
        <w:rPr>
          <w:rFonts w:ascii="Times New Roman" w:hAnsi="Times New Roman"/>
          <w:sz w:val="28"/>
          <w:szCs w:val="28"/>
          <w:lang w:val="ru-RU"/>
        </w:rPr>
        <w:t>сапалы</w:t>
      </w:r>
      <w:r>
        <w:rPr>
          <w:rFonts w:ascii="Times New Roman" w:hAnsi="Times New Roman"/>
          <w:sz w:val="28"/>
          <w:szCs w:val="28"/>
          <w:lang w:val="ru-RU"/>
        </w:rPr>
        <w:t xml:space="preserve"> </w:t>
      </w:r>
      <w:r w:rsidRPr="00A47636">
        <w:rPr>
          <w:rFonts w:ascii="Times New Roman" w:hAnsi="Times New Roman"/>
          <w:sz w:val="28"/>
          <w:szCs w:val="28"/>
          <w:lang w:val="ru-RU"/>
        </w:rPr>
        <w:t>білім</w:t>
      </w:r>
      <w:r>
        <w:rPr>
          <w:rFonts w:ascii="Times New Roman" w:hAnsi="Times New Roman"/>
          <w:sz w:val="28"/>
          <w:szCs w:val="28"/>
          <w:lang w:val="ru-RU"/>
        </w:rPr>
        <w:t xml:space="preserve"> </w:t>
      </w:r>
      <w:r w:rsidRPr="00A47636">
        <w:rPr>
          <w:rFonts w:ascii="Times New Roman" w:hAnsi="Times New Roman"/>
          <w:sz w:val="28"/>
          <w:szCs w:val="28"/>
          <w:lang w:val="ru-RU"/>
        </w:rPr>
        <w:t>алуға</w:t>
      </w:r>
      <w:r>
        <w:rPr>
          <w:rFonts w:ascii="Times New Roman" w:hAnsi="Times New Roman"/>
          <w:sz w:val="28"/>
          <w:szCs w:val="28"/>
          <w:lang w:val="ru-RU"/>
        </w:rPr>
        <w:t xml:space="preserve"> </w:t>
      </w:r>
      <w:r w:rsidRPr="00A47636">
        <w:rPr>
          <w:rFonts w:ascii="Times New Roman" w:hAnsi="Times New Roman"/>
          <w:sz w:val="28"/>
          <w:szCs w:val="28"/>
          <w:lang w:val="ru-RU"/>
        </w:rPr>
        <w:t>мүмкіндік</w:t>
      </w:r>
      <w:r>
        <w:rPr>
          <w:rFonts w:ascii="Times New Roman" w:hAnsi="Times New Roman"/>
          <w:sz w:val="28"/>
          <w:szCs w:val="28"/>
          <w:lang w:val="ru-RU"/>
        </w:rPr>
        <w:t xml:space="preserve"> </w:t>
      </w:r>
      <w:r w:rsidRPr="00A47636">
        <w:rPr>
          <w:rFonts w:ascii="Times New Roman" w:hAnsi="Times New Roman"/>
          <w:sz w:val="28"/>
          <w:szCs w:val="28"/>
          <w:lang w:val="ru-RU"/>
        </w:rPr>
        <w:t>береді.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Білім</w:t>
      </w:r>
      <w:r>
        <w:rPr>
          <w:rFonts w:ascii="Times New Roman" w:hAnsi="Times New Roman"/>
          <w:sz w:val="28"/>
          <w:szCs w:val="28"/>
          <w:lang w:val="ru-RU"/>
        </w:rPr>
        <w:t xml:space="preserve"> </w:t>
      </w:r>
      <w:r w:rsidRPr="00A47636">
        <w:rPr>
          <w:rFonts w:ascii="Times New Roman" w:hAnsi="Times New Roman"/>
          <w:sz w:val="28"/>
          <w:szCs w:val="28"/>
          <w:lang w:val="ru-RU"/>
        </w:rPr>
        <w:t>беру</w:t>
      </w:r>
      <w:r>
        <w:rPr>
          <w:rFonts w:ascii="Times New Roman" w:hAnsi="Times New Roman"/>
          <w:sz w:val="28"/>
          <w:szCs w:val="28"/>
          <w:lang w:val="ru-RU"/>
        </w:rPr>
        <w:t xml:space="preserve"> </w:t>
      </w:r>
      <w:r w:rsidRPr="00A47636">
        <w:rPr>
          <w:rFonts w:ascii="Times New Roman" w:hAnsi="Times New Roman"/>
          <w:sz w:val="28"/>
          <w:szCs w:val="28"/>
          <w:lang w:val="ru-RU"/>
        </w:rPr>
        <w:t>ұйымдары</w:t>
      </w:r>
      <w:r>
        <w:rPr>
          <w:rFonts w:ascii="Times New Roman" w:hAnsi="Times New Roman"/>
          <w:sz w:val="28"/>
          <w:szCs w:val="28"/>
          <w:lang w:val="ru-RU"/>
        </w:rPr>
        <w:t xml:space="preserve"> </w:t>
      </w:r>
      <w:r w:rsidRPr="00A47636">
        <w:rPr>
          <w:rFonts w:ascii="Times New Roman" w:hAnsi="Times New Roman"/>
          <w:sz w:val="28"/>
          <w:szCs w:val="28"/>
          <w:lang w:val="ru-RU"/>
        </w:rPr>
        <w:t>ЖИ</w:t>
      </w:r>
      <w:r>
        <w:rPr>
          <w:rFonts w:ascii="Times New Roman" w:hAnsi="Times New Roman"/>
          <w:sz w:val="28"/>
          <w:szCs w:val="28"/>
          <w:lang w:val="ru-RU"/>
        </w:rPr>
        <w:t xml:space="preserve"> </w:t>
      </w:r>
      <w:r w:rsidRPr="00A47636">
        <w:rPr>
          <w:rFonts w:ascii="Times New Roman" w:hAnsi="Times New Roman"/>
          <w:sz w:val="28"/>
          <w:szCs w:val="28"/>
          <w:lang w:val="ru-RU"/>
        </w:rPr>
        <w:t>көмегімен</w:t>
      </w:r>
      <w:r>
        <w:rPr>
          <w:rFonts w:ascii="Times New Roman" w:hAnsi="Times New Roman"/>
          <w:sz w:val="28"/>
          <w:szCs w:val="28"/>
          <w:lang w:val="ru-RU"/>
        </w:rPr>
        <w:t xml:space="preserve"> </w:t>
      </w:r>
      <w:r w:rsidRPr="00A47636">
        <w:rPr>
          <w:rFonts w:ascii="Times New Roman" w:hAnsi="Times New Roman"/>
          <w:sz w:val="28"/>
          <w:szCs w:val="28"/>
          <w:lang w:val="ru-RU"/>
        </w:rPr>
        <w:t>студенттердің</w:t>
      </w:r>
      <w:r>
        <w:rPr>
          <w:rFonts w:ascii="Times New Roman" w:hAnsi="Times New Roman"/>
          <w:sz w:val="28"/>
          <w:szCs w:val="28"/>
          <w:lang w:val="ru-RU"/>
        </w:rPr>
        <w:t xml:space="preserve"> </w:t>
      </w:r>
      <w:r w:rsidRPr="00A47636">
        <w:rPr>
          <w:rFonts w:ascii="Times New Roman" w:hAnsi="Times New Roman"/>
          <w:sz w:val="28"/>
          <w:szCs w:val="28"/>
          <w:lang w:val="ru-RU"/>
        </w:rPr>
        <w:t>прогресін</w:t>
      </w:r>
      <w:r>
        <w:rPr>
          <w:rFonts w:ascii="Times New Roman" w:hAnsi="Times New Roman"/>
          <w:sz w:val="28"/>
          <w:szCs w:val="28"/>
          <w:lang w:val="ru-RU"/>
        </w:rPr>
        <w:t xml:space="preserve"> </w:t>
      </w:r>
      <w:r w:rsidRPr="00A47636">
        <w:rPr>
          <w:rFonts w:ascii="Times New Roman" w:hAnsi="Times New Roman"/>
          <w:sz w:val="28"/>
          <w:szCs w:val="28"/>
          <w:lang w:val="ru-RU"/>
        </w:rPr>
        <w:t>деректер</w:t>
      </w:r>
      <w:r>
        <w:rPr>
          <w:rFonts w:ascii="Times New Roman" w:hAnsi="Times New Roman"/>
          <w:sz w:val="28"/>
          <w:szCs w:val="28"/>
          <w:lang w:val="ru-RU"/>
        </w:rPr>
        <w:t xml:space="preserve"> </w:t>
      </w:r>
      <w:r w:rsidRPr="00A47636">
        <w:rPr>
          <w:rFonts w:ascii="Times New Roman" w:hAnsi="Times New Roman"/>
          <w:sz w:val="28"/>
          <w:szCs w:val="28"/>
          <w:lang w:val="ru-RU"/>
        </w:rPr>
        <w:t>арқылы</w:t>
      </w:r>
      <w:r>
        <w:rPr>
          <w:rFonts w:ascii="Times New Roman" w:hAnsi="Times New Roman"/>
          <w:sz w:val="28"/>
          <w:szCs w:val="28"/>
          <w:lang w:val="ru-RU"/>
        </w:rPr>
        <w:t xml:space="preserve"> </w:t>
      </w:r>
      <w:r w:rsidRPr="00A47636">
        <w:rPr>
          <w:rFonts w:ascii="Times New Roman" w:hAnsi="Times New Roman"/>
          <w:sz w:val="28"/>
          <w:szCs w:val="28"/>
          <w:lang w:val="ru-RU"/>
        </w:rPr>
        <w:t>бақылап, оқу</w:t>
      </w:r>
      <w:r>
        <w:rPr>
          <w:rFonts w:ascii="Times New Roman" w:hAnsi="Times New Roman"/>
          <w:sz w:val="28"/>
          <w:szCs w:val="28"/>
          <w:lang w:val="ru-RU"/>
        </w:rPr>
        <w:t xml:space="preserve"> </w:t>
      </w:r>
      <w:r w:rsidRPr="00A47636">
        <w:rPr>
          <w:rFonts w:ascii="Times New Roman" w:hAnsi="Times New Roman"/>
          <w:sz w:val="28"/>
          <w:szCs w:val="28"/>
          <w:lang w:val="ru-RU"/>
        </w:rPr>
        <w:t>бағдарламаларын</w:t>
      </w:r>
      <w:r>
        <w:rPr>
          <w:rFonts w:ascii="Times New Roman" w:hAnsi="Times New Roman"/>
          <w:sz w:val="28"/>
          <w:szCs w:val="28"/>
          <w:lang w:val="ru-RU"/>
        </w:rPr>
        <w:t xml:space="preserve"> </w:t>
      </w:r>
      <w:r w:rsidRPr="00A47636">
        <w:rPr>
          <w:rFonts w:ascii="Times New Roman" w:hAnsi="Times New Roman"/>
          <w:sz w:val="28"/>
          <w:szCs w:val="28"/>
          <w:lang w:val="ru-RU"/>
        </w:rPr>
        <w:t>жетілдіре</w:t>
      </w:r>
      <w:r>
        <w:rPr>
          <w:rFonts w:ascii="Times New Roman" w:hAnsi="Times New Roman"/>
          <w:sz w:val="28"/>
          <w:szCs w:val="28"/>
          <w:lang w:val="ru-RU"/>
        </w:rPr>
        <w:t xml:space="preserve"> </w:t>
      </w:r>
      <w:r w:rsidRPr="00A47636">
        <w:rPr>
          <w:rFonts w:ascii="Times New Roman" w:hAnsi="Times New Roman"/>
          <w:sz w:val="28"/>
          <w:szCs w:val="28"/>
          <w:lang w:val="ru-RU"/>
        </w:rPr>
        <w:t>алады.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Жасанды</w:t>
      </w:r>
      <w:r>
        <w:rPr>
          <w:rFonts w:ascii="Times New Roman" w:hAnsi="Times New Roman"/>
          <w:sz w:val="28"/>
          <w:szCs w:val="28"/>
          <w:lang w:val="ru-RU"/>
        </w:rPr>
        <w:t xml:space="preserve"> </w:t>
      </w:r>
      <w:r w:rsidRPr="00A47636">
        <w:rPr>
          <w:rFonts w:ascii="Times New Roman" w:hAnsi="Times New Roman"/>
          <w:sz w:val="28"/>
          <w:szCs w:val="28"/>
          <w:lang w:val="ru-RU"/>
        </w:rPr>
        <w:t>интеллекттің</w:t>
      </w:r>
      <w:r>
        <w:rPr>
          <w:rFonts w:ascii="Times New Roman" w:hAnsi="Times New Roman"/>
          <w:sz w:val="28"/>
          <w:szCs w:val="28"/>
          <w:lang w:val="ru-RU"/>
        </w:rPr>
        <w:t xml:space="preserve"> </w:t>
      </w:r>
      <w:r w:rsidRPr="00A47636">
        <w:rPr>
          <w:rFonts w:ascii="Times New Roman" w:hAnsi="Times New Roman"/>
          <w:sz w:val="28"/>
          <w:szCs w:val="28"/>
          <w:lang w:val="ru-RU"/>
        </w:rPr>
        <w:t>білім</w:t>
      </w:r>
      <w:r>
        <w:rPr>
          <w:rFonts w:ascii="Times New Roman" w:hAnsi="Times New Roman"/>
          <w:sz w:val="28"/>
          <w:szCs w:val="28"/>
          <w:lang w:val="ru-RU"/>
        </w:rPr>
        <w:t xml:space="preserve"> </w:t>
      </w:r>
      <w:r w:rsidRPr="00A47636">
        <w:rPr>
          <w:rFonts w:ascii="Times New Roman" w:hAnsi="Times New Roman"/>
          <w:sz w:val="28"/>
          <w:szCs w:val="28"/>
          <w:lang w:val="ru-RU"/>
        </w:rPr>
        <w:t>беру</w:t>
      </w:r>
      <w:r>
        <w:rPr>
          <w:rFonts w:ascii="Times New Roman" w:hAnsi="Times New Roman"/>
          <w:sz w:val="28"/>
          <w:szCs w:val="28"/>
          <w:lang w:val="ru-RU"/>
        </w:rPr>
        <w:t xml:space="preserve"> </w:t>
      </w:r>
      <w:r w:rsidRPr="00A47636">
        <w:rPr>
          <w:rFonts w:ascii="Times New Roman" w:hAnsi="Times New Roman"/>
          <w:sz w:val="28"/>
          <w:szCs w:val="28"/>
          <w:lang w:val="ru-RU"/>
        </w:rPr>
        <w:t>саласындағы</w:t>
      </w:r>
      <w:r>
        <w:rPr>
          <w:rFonts w:ascii="Times New Roman" w:hAnsi="Times New Roman"/>
          <w:sz w:val="28"/>
          <w:szCs w:val="28"/>
          <w:lang w:val="ru-RU"/>
        </w:rPr>
        <w:t xml:space="preserve"> </w:t>
      </w:r>
      <w:r w:rsidRPr="00A47636">
        <w:rPr>
          <w:rFonts w:ascii="Times New Roman" w:hAnsi="Times New Roman"/>
          <w:sz w:val="28"/>
          <w:szCs w:val="28"/>
          <w:lang w:val="ru-RU"/>
        </w:rPr>
        <w:t>артықшылықтары</w:t>
      </w:r>
      <w:r>
        <w:rPr>
          <w:rFonts w:ascii="Times New Roman" w:hAnsi="Times New Roman"/>
          <w:sz w:val="28"/>
          <w:szCs w:val="28"/>
          <w:lang w:val="ru-RU"/>
        </w:rPr>
        <w:t xml:space="preserve"> </w:t>
      </w:r>
      <w:r w:rsidRPr="00A47636">
        <w:rPr>
          <w:rFonts w:ascii="Times New Roman" w:hAnsi="Times New Roman"/>
          <w:sz w:val="28"/>
          <w:szCs w:val="28"/>
          <w:lang w:val="ru-RU"/>
        </w:rPr>
        <w:t>мен</w:t>
      </w:r>
      <w:r>
        <w:rPr>
          <w:rFonts w:ascii="Times New Roman" w:hAnsi="Times New Roman"/>
          <w:sz w:val="28"/>
          <w:szCs w:val="28"/>
          <w:lang w:val="ru-RU"/>
        </w:rPr>
        <w:t xml:space="preserve"> </w:t>
      </w:r>
      <w:r w:rsidRPr="00A47636">
        <w:rPr>
          <w:rFonts w:ascii="Times New Roman" w:hAnsi="Times New Roman"/>
          <w:sz w:val="28"/>
          <w:szCs w:val="28"/>
          <w:lang w:val="ru-RU"/>
        </w:rPr>
        <w:t>тәуекелдері</w:t>
      </w:r>
      <w:r>
        <w:rPr>
          <w:rFonts w:ascii="Times New Roman" w:hAnsi="Times New Roman"/>
          <w:sz w:val="28"/>
          <w:szCs w:val="28"/>
          <w:lang w:val="ru-RU"/>
        </w:rPr>
        <w:t>.</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Артықшылықтары: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Жедел және дәл бағалау</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Дербестенген оқыту</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Тәулік бойы жұмыс істейтін виртуалды көмекшілер</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Оқыту процесінің тиімділігі мен үнемділігі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Тәуекелдері: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Қауіпсіздік пен деректердің құпиялылығы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Технологияға тәуелділік</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Мұғалімдердің жаңа технологияларды игеру қажеттілігі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ЖИ алгоритмдерінің қателіктері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Болашаққа болжам</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ЖИ технологияларының қарқынды дамуы білім беруде революциялық өзгерістер әкеледі. Алдағы жылдары: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Ақылды мектептер қалыптасады;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Виртуалды мұғалімдер пайда болады;</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Толық автоматтандырылған оқу талдауы енгізіледі;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Оқыту толық адаптивті форматқа көшеді.</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Жасанды интеллект білім беру жүйесінің ажырамас бөлігіне айналып келеді. Ол оқыту сапасын арттырып, мұғалімдер мен студенттерге жаңа мүмкіндіктер ашады. ЖИ-дің тиімді және қауіпсіз қолданылуы білім беру жүйесін болашақ талаптарына сай жетілдіруге мүмкіндік береді</w:t>
      </w:r>
      <w:r>
        <w:rPr>
          <w:rFonts w:ascii="Times New Roman" w:hAnsi="Times New Roman"/>
          <w:sz w:val="28"/>
          <w:szCs w:val="28"/>
          <w:lang w:val="ru-RU"/>
        </w:rPr>
        <w:t xml:space="preserve"> </w:t>
      </w:r>
      <w:r w:rsidRPr="00A47636">
        <w:rPr>
          <w:rFonts w:ascii="Times New Roman" w:hAnsi="Times New Roman"/>
          <w:sz w:val="28"/>
          <w:szCs w:val="28"/>
          <w:lang w:val="ru-RU"/>
        </w:rPr>
        <w:t>[4, 157-159].</w:t>
      </w:r>
    </w:p>
    <w:p w:rsidR="0086153F" w:rsidRPr="00A47636" w:rsidRDefault="0086153F" w:rsidP="00A47636">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xml:space="preserve">Қорыта айтқанда, қазақ халқының «Білімдіге дүние жарық» деген нақылы жасанды интеллект дәуірінде өзектілігін жоймайды. Жасанды интеллект білім беруді түбегейлі өзгертіп, </w:t>
      </w:r>
      <w:r w:rsidRPr="00A47636">
        <w:rPr>
          <w:rFonts w:ascii="Times New Roman" w:hAnsi="Times New Roman"/>
          <w:sz w:val="28"/>
          <w:szCs w:val="28"/>
          <w:lang w:val="kk-KZ"/>
        </w:rPr>
        <w:t>студенттерге</w:t>
      </w:r>
      <w:r w:rsidRPr="00A47636">
        <w:rPr>
          <w:rFonts w:ascii="Times New Roman" w:hAnsi="Times New Roman"/>
          <w:sz w:val="28"/>
          <w:szCs w:val="28"/>
          <w:lang w:val="ru-RU"/>
        </w:rPr>
        <w:t xml:space="preserve"> жаңа мүмкіндіктер ұсынады. Алайда оның адам факторын алмастыра алмайтыны анық. Білім – тек ақпарат алу емес, ол – адамның тұлғалық дамуы. Сондықтан ЖИ білім беру жүйесіне көмекші құрал ретінде қарастырылып, оны тиімді пайдалану басты міндет болып қала бермек. ЖИ мен адам еңбегінің үйлесімділігі ғана сапалы білім беруге және жаңа инновацияларды дамытуға мүмкіндік береді</w:t>
      </w:r>
      <w:r>
        <w:rPr>
          <w:rFonts w:ascii="Times New Roman" w:hAnsi="Times New Roman"/>
          <w:sz w:val="28"/>
          <w:szCs w:val="28"/>
          <w:lang w:val="ru-RU"/>
        </w:rPr>
        <w:t xml:space="preserve"> </w:t>
      </w:r>
      <w:r w:rsidRPr="00A47636">
        <w:rPr>
          <w:rFonts w:ascii="Times New Roman" w:hAnsi="Times New Roman"/>
          <w:sz w:val="28"/>
          <w:szCs w:val="28"/>
          <w:lang w:val="ru-RU"/>
        </w:rPr>
        <w:t>[4, 157-159].</w:t>
      </w:r>
    </w:p>
    <w:p w:rsidR="0086153F" w:rsidRPr="00A47636" w:rsidRDefault="0086153F" w:rsidP="00A47636">
      <w:pPr>
        <w:spacing w:after="0" w:line="360" w:lineRule="auto"/>
        <w:ind w:firstLine="709"/>
        <w:jc w:val="both"/>
        <w:rPr>
          <w:rFonts w:ascii="Times New Roman" w:hAnsi="Times New Roman"/>
          <w:sz w:val="28"/>
          <w:szCs w:val="28"/>
          <w:lang w:val="ru-RU"/>
        </w:rPr>
      </w:pPr>
    </w:p>
    <w:p w:rsidR="0086153F" w:rsidRPr="002A177C" w:rsidRDefault="0086153F" w:rsidP="00A55480">
      <w:pPr>
        <w:spacing w:after="0" w:line="360" w:lineRule="auto"/>
        <w:ind w:firstLine="709"/>
        <w:jc w:val="both"/>
        <w:rPr>
          <w:rFonts w:ascii="Times New Roman" w:hAnsi="Times New Roman"/>
          <w:b/>
          <w:sz w:val="28"/>
          <w:szCs w:val="28"/>
          <w:lang w:val="kk-KZ"/>
        </w:rPr>
      </w:pPr>
      <w:r w:rsidRPr="002A177C">
        <w:rPr>
          <w:rFonts w:ascii="Times New Roman" w:hAnsi="Times New Roman"/>
          <w:b/>
          <w:sz w:val="28"/>
          <w:szCs w:val="28"/>
          <w:lang w:val="kk-KZ"/>
        </w:rPr>
        <w:t>Әдебиеттер:</w:t>
      </w:r>
    </w:p>
    <w:p w:rsidR="0086153F" w:rsidRPr="00272D47" w:rsidRDefault="0086153F" w:rsidP="00A55480">
      <w:pPr>
        <w:spacing w:after="0" w:line="360" w:lineRule="auto"/>
        <w:ind w:firstLine="709"/>
        <w:jc w:val="both"/>
        <w:rPr>
          <w:rFonts w:ascii="Times New Roman" w:hAnsi="Times New Roman"/>
          <w:sz w:val="28"/>
          <w:szCs w:val="28"/>
          <w:lang w:val="kk-KZ"/>
        </w:rPr>
      </w:pPr>
      <w:r w:rsidRPr="00A47636">
        <w:rPr>
          <w:rFonts w:ascii="Times New Roman" w:hAnsi="Times New Roman"/>
          <w:sz w:val="28"/>
          <w:szCs w:val="28"/>
          <w:lang w:val="kk-KZ"/>
        </w:rPr>
        <w:t xml:space="preserve">1. </w:t>
      </w:r>
      <w:hyperlink r:id="rId5" w:tgtFrame="_blank" w:history="1">
        <w:r w:rsidRPr="00A47636">
          <w:rPr>
            <w:rStyle w:val="Hyperlink"/>
            <w:rFonts w:ascii="Times New Roman" w:hAnsi="Times New Roman"/>
            <w:color w:val="auto"/>
            <w:sz w:val="28"/>
            <w:szCs w:val="28"/>
            <w:u w:val="none"/>
            <w:lang w:val="kk-KZ"/>
          </w:rPr>
          <w:t>Абыканова</w:t>
        </w:r>
      </w:hyperlink>
      <w:r w:rsidRPr="00A55480">
        <w:rPr>
          <w:rFonts w:ascii="Times New Roman" w:hAnsi="Times New Roman"/>
          <w:sz w:val="28"/>
          <w:szCs w:val="28"/>
          <w:lang w:val="kk-KZ"/>
        </w:rPr>
        <w:t xml:space="preserve"> Б</w:t>
      </w:r>
      <w:r w:rsidRPr="00A47636">
        <w:rPr>
          <w:rFonts w:ascii="Times New Roman" w:hAnsi="Times New Roman"/>
          <w:sz w:val="28"/>
          <w:szCs w:val="28"/>
          <w:lang w:val="kk-KZ"/>
        </w:rPr>
        <w:t>.</w:t>
      </w:r>
      <w:r>
        <w:rPr>
          <w:rFonts w:ascii="Times New Roman" w:hAnsi="Times New Roman"/>
          <w:sz w:val="28"/>
          <w:szCs w:val="28"/>
          <w:lang w:val="kk-KZ"/>
        </w:rPr>
        <w:t>,</w:t>
      </w:r>
      <w:r w:rsidRPr="00A47636">
        <w:rPr>
          <w:rFonts w:ascii="Times New Roman" w:hAnsi="Times New Roman"/>
          <w:sz w:val="28"/>
          <w:szCs w:val="28"/>
          <w:lang w:val="kk-KZ"/>
        </w:rPr>
        <w:t xml:space="preserve"> </w:t>
      </w:r>
      <w:hyperlink r:id="rId6" w:tgtFrame="_blank" w:history="1">
        <w:r w:rsidRPr="00A47636">
          <w:rPr>
            <w:rStyle w:val="Hyperlink"/>
            <w:rFonts w:ascii="Times New Roman" w:hAnsi="Times New Roman"/>
            <w:color w:val="auto"/>
            <w:sz w:val="28"/>
            <w:szCs w:val="28"/>
            <w:u w:val="none"/>
            <w:lang w:val="kk-KZ"/>
          </w:rPr>
          <w:t>Салыкбаева</w:t>
        </w:r>
      </w:hyperlink>
      <w:r w:rsidRPr="00A55480">
        <w:rPr>
          <w:rFonts w:ascii="Times New Roman" w:hAnsi="Times New Roman"/>
          <w:sz w:val="28"/>
          <w:szCs w:val="28"/>
          <w:lang w:val="kk-KZ"/>
        </w:rPr>
        <w:t xml:space="preserve"> Ж.</w:t>
      </w:r>
      <w:r w:rsidRPr="00A47636">
        <w:rPr>
          <w:rFonts w:ascii="Times New Roman" w:hAnsi="Times New Roman"/>
          <w:sz w:val="28"/>
          <w:szCs w:val="28"/>
          <w:lang w:val="kk-KZ"/>
        </w:rPr>
        <w:t xml:space="preserve">, </w:t>
      </w:r>
      <w:hyperlink r:id="rId7" w:tgtFrame="_blank" w:history="1">
        <w:r w:rsidRPr="00A47636">
          <w:rPr>
            <w:rStyle w:val="Hyperlink"/>
            <w:rFonts w:ascii="Times New Roman" w:hAnsi="Times New Roman"/>
            <w:color w:val="auto"/>
            <w:sz w:val="28"/>
            <w:szCs w:val="28"/>
            <w:u w:val="none"/>
            <w:lang w:val="kk-KZ"/>
          </w:rPr>
          <w:t>Қайыржан</w:t>
        </w:r>
      </w:hyperlink>
      <w:r w:rsidRPr="00A55480">
        <w:rPr>
          <w:rFonts w:ascii="Times New Roman" w:hAnsi="Times New Roman"/>
          <w:sz w:val="28"/>
          <w:szCs w:val="28"/>
          <w:lang w:val="kk-KZ"/>
        </w:rPr>
        <w:t xml:space="preserve"> М.</w:t>
      </w:r>
      <w:r w:rsidRPr="00A47636">
        <w:rPr>
          <w:rFonts w:ascii="Times New Roman" w:hAnsi="Times New Roman"/>
          <w:sz w:val="28"/>
          <w:szCs w:val="28"/>
          <w:lang w:val="kk-KZ"/>
        </w:rPr>
        <w:t>,</w:t>
      </w:r>
      <w:hyperlink r:id="rId8" w:tgtFrame="_blank" w:history="1">
        <w:r w:rsidRPr="00A47636">
          <w:rPr>
            <w:rStyle w:val="Hyperlink"/>
            <w:rFonts w:ascii="Times New Roman" w:hAnsi="Times New Roman"/>
            <w:color w:val="auto"/>
            <w:sz w:val="28"/>
            <w:szCs w:val="28"/>
            <w:u w:val="none"/>
            <w:lang w:val="kk-KZ"/>
          </w:rPr>
          <w:t xml:space="preserve"> Бақтыгереев</w:t>
        </w:r>
      </w:hyperlink>
      <w:r w:rsidRPr="00A55480">
        <w:rPr>
          <w:rFonts w:ascii="Times New Roman" w:hAnsi="Times New Roman"/>
          <w:sz w:val="28"/>
          <w:szCs w:val="28"/>
          <w:lang w:val="kk-KZ"/>
        </w:rPr>
        <w:t xml:space="preserve"> А. </w:t>
      </w:r>
      <w:r w:rsidRPr="00A47636">
        <w:rPr>
          <w:rFonts w:ascii="Times New Roman" w:hAnsi="Times New Roman"/>
          <w:sz w:val="28"/>
          <w:szCs w:val="28"/>
          <w:lang w:val="kk-KZ"/>
        </w:rPr>
        <w:t>Педагогикалық білім берудегі жасанды интеллект негізіндегі жүйелер: мүмкіндіктері мен</w:t>
      </w:r>
      <w:r>
        <w:rPr>
          <w:rFonts w:ascii="Times New Roman" w:hAnsi="Times New Roman"/>
          <w:sz w:val="28"/>
          <w:szCs w:val="28"/>
          <w:lang w:val="kk-KZ"/>
        </w:rPr>
        <w:t xml:space="preserve"> </w:t>
      </w:r>
      <w:r w:rsidRPr="00272D47">
        <w:rPr>
          <w:rFonts w:ascii="Times New Roman" w:hAnsi="Times New Roman"/>
          <w:sz w:val="28"/>
          <w:szCs w:val="28"/>
          <w:lang w:val="kk-KZ"/>
        </w:rPr>
        <w:t>салдары</w:t>
      </w:r>
      <w:r>
        <w:rPr>
          <w:rFonts w:ascii="Times New Roman" w:hAnsi="Times New Roman"/>
          <w:sz w:val="28"/>
          <w:szCs w:val="28"/>
          <w:lang w:val="kk-KZ"/>
        </w:rPr>
        <w:t xml:space="preserve">. </w:t>
      </w:r>
      <w:r w:rsidRPr="00272D47">
        <w:rPr>
          <w:rFonts w:ascii="Times New Roman" w:hAnsi="Times New Roman"/>
          <w:iCs/>
          <w:sz w:val="28"/>
          <w:szCs w:val="28"/>
          <w:shd w:val="clear" w:color="auto" w:fill="FFFFFF"/>
          <w:lang w:val="ru-RU"/>
        </w:rPr>
        <w:t>Х.</w:t>
      </w:r>
      <w:r>
        <w:rPr>
          <w:rFonts w:ascii="Times New Roman" w:hAnsi="Times New Roman"/>
          <w:iCs/>
          <w:sz w:val="28"/>
          <w:szCs w:val="28"/>
          <w:shd w:val="clear" w:color="auto" w:fill="FFFFFF"/>
          <w:lang w:val="ru-RU"/>
        </w:rPr>
        <w:t xml:space="preserve"> </w:t>
      </w:r>
      <w:r w:rsidRPr="00272D47">
        <w:rPr>
          <w:rFonts w:ascii="Times New Roman" w:hAnsi="Times New Roman"/>
          <w:iCs/>
          <w:sz w:val="28"/>
          <w:szCs w:val="28"/>
          <w:shd w:val="clear" w:color="auto" w:fill="FFFFFF"/>
          <w:lang w:val="ru-RU"/>
        </w:rPr>
        <w:t>Досмұхамедов атындағы Атырау университетінің Хабаршысы</w:t>
      </w:r>
      <w:r w:rsidRPr="00272D47">
        <w:rPr>
          <w:rFonts w:ascii="Times New Roman" w:hAnsi="Times New Roman"/>
          <w:sz w:val="28"/>
          <w:szCs w:val="28"/>
          <w:shd w:val="clear" w:color="auto" w:fill="FFFFFF"/>
          <w:lang w:val="ru-RU"/>
        </w:rPr>
        <w:t>. 2023;71(4):</w:t>
      </w:r>
      <w:r>
        <w:rPr>
          <w:rFonts w:ascii="Times New Roman" w:hAnsi="Times New Roman"/>
          <w:sz w:val="28"/>
          <w:szCs w:val="28"/>
          <w:shd w:val="clear" w:color="auto" w:fill="FFFFFF"/>
          <w:lang w:val="ru-RU"/>
        </w:rPr>
        <w:t xml:space="preserve"> </w:t>
      </w:r>
      <w:r w:rsidRPr="00272D47">
        <w:rPr>
          <w:rFonts w:ascii="Times New Roman" w:hAnsi="Times New Roman"/>
          <w:sz w:val="28"/>
          <w:szCs w:val="28"/>
          <w:shd w:val="clear" w:color="auto" w:fill="FFFFFF"/>
          <w:lang w:val="ru-RU"/>
        </w:rPr>
        <w:t>59-72</w:t>
      </w:r>
      <w:r>
        <w:rPr>
          <w:rFonts w:ascii="Times New Roman" w:hAnsi="Times New Roman"/>
          <w:sz w:val="28"/>
          <w:szCs w:val="28"/>
          <w:shd w:val="clear" w:color="auto" w:fill="FFFFFF"/>
          <w:lang w:val="ru-RU"/>
        </w:rPr>
        <w:t>б</w:t>
      </w:r>
      <w:r w:rsidRPr="00272D47">
        <w:rPr>
          <w:rFonts w:ascii="Times New Roman" w:hAnsi="Times New Roman"/>
          <w:sz w:val="28"/>
          <w:szCs w:val="28"/>
          <w:shd w:val="clear" w:color="auto" w:fill="FFFFFF"/>
          <w:lang w:val="ru-RU"/>
        </w:rPr>
        <w:t>.</w:t>
      </w:r>
      <w:r w:rsidRPr="00272D47">
        <w:rPr>
          <w:rFonts w:ascii="Times New Roman" w:hAnsi="Times New Roman"/>
          <w:sz w:val="28"/>
          <w:szCs w:val="28"/>
          <w:shd w:val="clear" w:color="auto" w:fill="FFFFFF"/>
        </w:rPr>
        <w:t> </w:t>
      </w:r>
    </w:p>
    <w:p w:rsidR="0086153F" w:rsidRDefault="0086153F" w:rsidP="00A55480">
      <w:pPr>
        <w:spacing w:after="0" w:line="360" w:lineRule="auto"/>
        <w:ind w:firstLine="709"/>
        <w:jc w:val="both"/>
        <w:rPr>
          <w:rFonts w:ascii="Times New Roman" w:hAnsi="Times New Roman"/>
          <w:sz w:val="28"/>
          <w:szCs w:val="28"/>
          <w:lang w:val="ru-RU"/>
        </w:rPr>
      </w:pPr>
      <w:r w:rsidRPr="00272D47">
        <w:rPr>
          <w:rFonts w:ascii="Times New Roman" w:hAnsi="Times New Roman"/>
          <w:sz w:val="28"/>
          <w:szCs w:val="28"/>
          <w:lang w:val="ru-RU"/>
        </w:rPr>
        <w:t xml:space="preserve">2. </w:t>
      </w:r>
      <w:r w:rsidRPr="00A47636">
        <w:rPr>
          <w:rFonts w:ascii="Times New Roman" w:hAnsi="Times New Roman"/>
          <w:sz w:val="28"/>
          <w:szCs w:val="28"/>
          <w:lang w:val="ru-RU"/>
        </w:rPr>
        <w:t>Сурова</w:t>
      </w:r>
      <w:r w:rsidRPr="00272D47">
        <w:rPr>
          <w:rFonts w:ascii="Times New Roman" w:hAnsi="Times New Roman"/>
          <w:sz w:val="28"/>
          <w:szCs w:val="28"/>
          <w:lang w:val="ru-RU"/>
        </w:rPr>
        <w:t xml:space="preserve">, </w:t>
      </w:r>
      <w:r w:rsidRPr="00A47636">
        <w:rPr>
          <w:rFonts w:ascii="Times New Roman" w:hAnsi="Times New Roman"/>
          <w:sz w:val="28"/>
          <w:szCs w:val="28"/>
          <w:lang w:val="ru-RU"/>
        </w:rPr>
        <w:t>Н</w:t>
      </w:r>
      <w:r w:rsidRPr="00272D47">
        <w:rPr>
          <w:rFonts w:ascii="Times New Roman" w:hAnsi="Times New Roman"/>
          <w:sz w:val="28"/>
          <w:szCs w:val="28"/>
          <w:lang w:val="ru-RU"/>
        </w:rPr>
        <w:t xml:space="preserve">. </w:t>
      </w:r>
      <w:r w:rsidRPr="00A47636">
        <w:rPr>
          <w:rFonts w:ascii="Times New Roman" w:hAnsi="Times New Roman"/>
          <w:sz w:val="28"/>
          <w:szCs w:val="28"/>
          <w:lang w:val="ru-RU"/>
        </w:rPr>
        <w:t>Ю</w:t>
      </w:r>
      <w:r w:rsidRPr="00272D47">
        <w:rPr>
          <w:rFonts w:ascii="Times New Roman" w:hAnsi="Times New Roman"/>
          <w:sz w:val="28"/>
          <w:szCs w:val="28"/>
          <w:lang w:val="ru-RU"/>
        </w:rPr>
        <w:t xml:space="preserve">. </w:t>
      </w:r>
      <w:r w:rsidRPr="00A47636">
        <w:rPr>
          <w:rFonts w:ascii="Times New Roman" w:hAnsi="Times New Roman"/>
          <w:sz w:val="28"/>
          <w:szCs w:val="28"/>
          <w:lang w:val="ru-RU"/>
        </w:rPr>
        <w:t>Искусственный</w:t>
      </w:r>
      <w:r w:rsidRPr="00272D47">
        <w:rPr>
          <w:rFonts w:ascii="Times New Roman" w:hAnsi="Times New Roman"/>
          <w:sz w:val="28"/>
          <w:szCs w:val="28"/>
          <w:lang w:val="ru-RU"/>
        </w:rPr>
        <w:t xml:space="preserve"> </w:t>
      </w:r>
      <w:r w:rsidRPr="00A47636">
        <w:rPr>
          <w:rFonts w:ascii="Times New Roman" w:hAnsi="Times New Roman"/>
          <w:sz w:val="28"/>
          <w:szCs w:val="28"/>
          <w:lang w:val="ru-RU"/>
        </w:rPr>
        <w:t>интеллект</w:t>
      </w:r>
      <w:r w:rsidRPr="00272D47">
        <w:rPr>
          <w:rFonts w:ascii="Times New Roman" w:hAnsi="Times New Roman"/>
          <w:sz w:val="28"/>
          <w:szCs w:val="28"/>
          <w:lang w:val="ru-RU"/>
        </w:rPr>
        <w:t xml:space="preserve"> : </w:t>
      </w:r>
      <w:r w:rsidRPr="00A47636">
        <w:rPr>
          <w:rFonts w:ascii="Times New Roman" w:hAnsi="Times New Roman"/>
          <w:sz w:val="28"/>
          <w:szCs w:val="28"/>
          <w:lang w:val="ru-RU"/>
        </w:rPr>
        <w:t>монография</w:t>
      </w:r>
      <w:r>
        <w:rPr>
          <w:rFonts w:ascii="Times New Roman" w:hAnsi="Times New Roman"/>
          <w:sz w:val="28"/>
          <w:szCs w:val="28"/>
          <w:lang w:val="ru-RU"/>
        </w:rPr>
        <w:t xml:space="preserve">, </w:t>
      </w:r>
      <w:r w:rsidRPr="00A47636">
        <w:rPr>
          <w:rFonts w:ascii="Times New Roman" w:hAnsi="Times New Roman"/>
          <w:sz w:val="28"/>
          <w:szCs w:val="28"/>
          <w:lang w:val="ru-RU"/>
        </w:rPr>
        <w:t>Москва</w:t>
      </w:r>
      <w:r w:rsidRPr="00272D47">
        <w:rPr>
          <w:rFonts w:ascii="Times New Roman" w:hAnsi="Times New Roman"/>
          <w:sz w:val="28"/>
          <w:szCs w:val="28"/>
          <w:lang w:val="ru-RU"/>
        </w:rPr>
        <w:t xml:space="preserve"> : </w:t>
      </w:r>
      <w:r w:rsidRPr="00A47636">
        <w:rPr>
          <w:rFonts w:ascii="Times New Roman" w:hAnsi="Times New Roman"/>
          <w:sz w:val="28"/>
          <w:szCs w:val="28"/>
          <w:lang w:val="ru-RU"/>
        </w:rPr>
        <w:t>ЮНИТИ</w:t>
      </w:r>
      <w:r w:rsidRPr="00272D47">
        <w:rPr>
          <w:rFonts w:ascii="Times New Roman" w:hAnsi="Times New Roman"/>
          <w:sz w:val="28"/>
          <w:szCs w:val="28"/>
          <w:lang w:val="ru-RU"/>
        </w:rPr>
        <w:t>-</w:t>
      </w:r>
      <w:r w:rsidRPr="00A47636">
        <w:rPr>
          <w:rFonts w:ascii="Times New Roman" w:hAnsi="Times New Roman"/>
          <w:sz w:val="28"/>
          <w:szCs w:val="28"/>
          <w:lang w:val="ru-RU"/>
        </w:rPr>
        <w:t>ДАНА</w:t>
      </w:r>
      <w:r w:rsidRPr="00272D47">
        <w:rPr>
          <w:rFonts w:ascii="Times New Roman" w:hAnsi="Times New Roman"/>
          <w:sz w:val="28"/>
          <w:szCs w:val="28"/>
          <w:lang w:val="ru-RU"/>
        </w:rPr>
        <w:t xml:space="preserve">, 2021. — 408 </w:t>
      </w:r>
      <w:r w:rsidRPr="00A47636">
        <w:rPr>
          <w:rFonts w:ascii="Times New Roman" w:hAnsi="Times New Roman"/>
          <w:sz w:val="28"/>
          <w:szCs w:val="28"/>
        </w:rPr>
        <w:t>c</w:t>
      </w:r>
      <w:r w:rsidRPr="00272D47">
        <w:rPr>
          <w:rFonts w:ascii="Times New Roman" w:hAnsi="Times New Roman"/>
          <w:sz w:val="28"/>
          <w:szCs w:val="28"/>
          <w:lang w:val="ru-RU"/>
        </w:rPr>
        <w:t>.</w:t>
      </w:r>
    </w:p>
    <w:p w:rsidR="0086153F" w:rsidRPr="00A47636" w:rsidRDefault="0086153F" w:rsidP="00A55480">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 xml:space="preserve">3. Сугурова, Л.А. Басқару жүйесіндегі жасанды интеллект : оқу құралы / </w:t>
      </w:r>
      <w:r>
        <w:rPr>
          <w:rFonts w:ascii="Times New Roman" w:hAnsi="Times New Roman"/>
          <w:sz w:val="28"/>
          <w:szCs w:val="28"/>
          <w:lang w:val="ru-RU"/>
        </w:rPr>
        <w:t>Сугурова Л.</w:t>
      </w:r>
      <w:r w:rsidRPr="00A47636">
        <w:rPr>
          <w:rFonts w:ascii="Times New Roman" w:hAnsi="Times New Roman"/>
          <w:sz w:val="28"/>
          <w:szCs w:val="28"/>
          <w:lang w:val="ru-RU"/>
        </w:rPr>
        <w:t xml:space="preserve">А. — Тараз: Таразский региональный университет имени М.Х.Дулати, 2019.—217 </w:t>
      </w:r>
      <w:r w:rsidRPr="00A47636">
        <w:rPr>
          <w:rFonts w:ascii="Times New Roman" w:hAnsi="Times New Roman"/>
          <w:sz w:val="28"/>
          <w:szCs w:val="28"/>
        </w:rPr>
        <w:t>c</w:t>
      </w:r>
      <w:r w:rsidRPr="00A47636">
        <w:rPr>
          <w:rFonts w:ascii="Times New Roman" w:hAnsi="Times New Roman"/>
          <w:sz w:val="28"/>
          <w:szCs w:val="28"/>
          <w:lang w:val="ru-RU"/>
        </w:rPr>
        <w:t xml:space="preserve">. </w:t>
      </w:r>
    </w:p>
    <w:p w:rsidR="0086153F" w:rsidRPr="00A47636" w:rsidRDefault="0086153F" w:rsidP="00A55480">
      <w:pPr>
        <w:spacing w:after="0" w:line="360" w:lineRule="auto"/>
        <w:ind w:firstLine="709"/>
        <w:jc w:val="both"/>
        <w:rPr>
          <w:rFonts w:ascii="Times New Roman" w:hAnsi="Times New Roman"/>
          <w:sz w:val="28"/>
          <w:szCs w:val="28"/>
          <w:lang w:val="ru-RU"/>
        </w:rPr>
      </w:pPr>
      <w:r w:rsidRPr="00A47636">
        <w:rPr>
          <w:rFonts w:ascii="Times New Roman" w:hAnsi="Times New Roman"/>
          <w:sz w:val="28"/>
          <w:szCs w:val="28"/>
          <w:lang w:val="ru-RU"/>
        </w:rPr>
        <w:t>4. Минаков, А. И. Искусственный интеллект и нейросети в образовании : учебник :/А. И. Минаков. – Москва : Директ-Медиа, 2024. – 164 с.</w:t>
      </w:r>
    </w:p>
    <w:p w:rsidR="0086153F" w:rsidRPr="00A47636" w:rsidRDefault="0086153F" w:rsidP="00A47636">
      <w:pPr>
        <w:spacing w:after="0" w:line="360" w:lineRule="auto"/>
        <w:ind w:firstLine="709"/>
        <w:jc w:val="both"/>
        <w:rPr>
          <w:rFonts w:ascii="Times New Roman" w:hAnsi="Times New Roman"/>
          <w:sz w:val="28"/>
          <w:szCs w:val="28"/>
          <w:lang w:val="ru-RU"/>
        </w:rPr>
      </w:pPr>
    </w:p>
    <w:sectPr w:rsidR="0086153F" w:rsidRPr="00A47636" w:rsidSect="00FF73D0">
      <w:pgSz w:w="12240" w:h="15840"/>
      <w:pgMar w:top="1134" w:right="1134" w:bottom="1134" w:left="1134"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408902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B12693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8441652"/>
    <w:lvl w:ilvl="0">
      <w:start w:val="1"/>
      <w:numFmt w:val="decimal"/>
      <w:lvlText w:val="%1."/>
      <w:lvlJc w:val="left"/>
      <w:pPr>
        <w:tabs>
          <w:tab w:val="num" w:pos="720"/>
        </w:tabs>
        <w:ind w:left="720" w:hanging="360"/>
      </w:pPr>
      <w:rPr>
        <w:rFonts w:cs="Times New Roman"/>
      </w:r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lvlText w:val="%1."/>
      <w:lvlJc w:val="left"/>
      <w:pPr>
        <w:tabs>
          <w:tab w:val="num" w:pos="360"/>
        </w:tabs>
        <w:ind w:left="360" w:hanging="360"/>
      </w:pPr>
      <w:rPr>
        <w:rFonts w:cs="Times New Roman"/>
      </w:rPr>
    </w:lvl>
  </w:abstractNum>
  <w:abstractNum w:abstractNumId="8">
    <w:nsid w:val="FFFFFF89"/>
    <w:multiLevelType w:val="singleLevel"/>
    <w:tmpl w:val="29761A62"/>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7"/>
  </w:num>
  <w:num w:numId="5">
    <w:abstractNumId w:val="3"/>
  </w:num>
  <w:num w:numId="6">
    <w:abstractNumId w:val="2"/>
  </w:num>
  <w:num w:numId="7">
    <w:abstractNumId w:val="8"/>
  </w:num>
  <w:num w:numId="8">
    <w:abstractNumId w:val="6"/>
  </w:num>
  <w:num w:numId="9">
    <w:abstractNumId w:val="5"/>
  </w:num>
  <w:num w:numId="10">
    <w:abstractNumId w:val="7"/>
  </w:num>
  <w:num w:numId="11">
    <w:abstractNumId w:val="3"/>
  </w:num>
  <w:num w:numId="12">
    <w:abstractNumId w:val="2"/>
  </w:num>
  <w:num w:numId="13">
    <w:abstractNumId w:val="8"/>
  </w:num>
  <w:num w:numId="14">
    <w:abstractNumId w:val="6"/>
  </w:num>
  <w:num w:numId="15">
    <w:abstractNumId w:val="5"/>
  </w:num>
  <w:num w:numId="16">
    <w:abstractNumId w:val="4"/>
  </w:num>
  <w:num w:numId="17">
    <w:abstractNumId w:val="7"/>
  </w:num>
  <w:num w:numId="18">
    <w:abstractNumId w:val="3"/>
  </w:num>
  <w:num w:numId="19">
    <w:abstractNumId w:val="2"/>
  </w:num>
  <w:num w:numId="20">
    <w:abstractNumId w:val="1"/>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730"/>
    <w:rsid w:val="00034616"/>
    <w:rsid w:val="0006063C"/>
    <w:rsid w:val="0015074B"/>
    <w:rsid w:val="001A658E"/>
    <w:rsid w:val="00272D47"/>
    <w:rsid w:val="00273626"/>
    <w:rsid w:val="0029639D"/>
    <w:rsid w:val="002A177C"/>
    <w:rsid w:val="002B719E"/>
    <w:rsid w:val="00326F90"/>
    <w:rsid w:val="003558FA"/>
    <w:rsid w:val="00386FA0"/>
    <w:rsid w:val="00433A29"/>
    <w:rsid w:val="00462574"/>
    <w:rsid w:val="005260C2"/>
    <w:rsid w:val="00634A6B"/>
    <w:rsid w:val="00697FE2"/>
    <w:rsid w:val="0086153F"/>
    <w:rsid w:val="009156A5"/>
    <w:rsid w:val="009437A2"/>
    <w:rsid w:val="009A15B2"/>
    <w:rsid w:val="009B1AD9"/>
    <w:rsid w:val="00A47636"/>
    <w:rsid w:val="00A55480"/>
    <w:rsid w:val="00AA1D8D"/>
    <w:rsid w:val="00AD22B9"/>
    <w:rsid w:val="00AF01B6"/>
    <w:rsid w:val="00B10D4B"/>
    <w:rsid w:val="00B46D73"/>
    <w:rsid w:val="00B47730"/>
    <w:rsid w:val="00C8392F"/>
    <w:rsid w:val="00CB0664"/>
    <w:rsid w:val="00E01843"/>
    <w:rsid w:val="00FC693F"/>
    <w:rsid w:val="00FF73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C693F"/>
    <w:pPr>
      <w:spacing w:after="200" w:line="276" w:lineRule="auto"/>
    </w:pPr>
  </w:style>
  <w:style w:type="paragraph" w:styleId="Heading1">
    <w:name w:val="heading 1"/>
    <w:basedOn w:val="Normal"/>
    <w:next w:val="Normal"/>
    <w:link w:val="Heading1Char"/>
    <w:uiPriority w:val="99"/>
    <w:qFormat/>
    <w:rsid w:val="00FC693F"/>
    <w:pPr>
      <w:keepNext/>
      <w:keepLines/>
      <w:spacing w:before="480" w:after="0"/>
      <w:outlineLvl w:val="0"/>
    </w:pPr>
    <w:rPr>
      <w:rFonts w:ascii="Calibri" w:hAnsi="Calibri"/>
      <w:b/>
      <w:bCs/>
      <w:color w:val="365F91"/>
      <w:sz w:val="28"/>
      <w:szCs w:val="28"/>
    </w:rPr>
  </w:style>
  <w:style w:type="paragraph" w:styleId="Heading2">
    <w:name w:val="heading 2"/>
    <w:basedOn w:val="Normal"/>
    <w:next w:val="Normal"/>
    <w:link w:val="Heading2Char"/>
    <w:uiPriority w:val="99"/>
    <w:qFormat/>
    <w:rsid w:val="00FC693F"/>
    <w:pPr>
      <w:keepNext/>
      <w:keepLines/>
      <w:spacing w:before="200" w:after="0"/>
      <w:outlineLvl w:val="1"/>
    </w:pPr>
    <w:rPr>
      <w:rFonts w:ascii="Calibri" w:hAnsi="Calibri"/>
      <w:b/>
      <w:bCs/>
      <w:color w:val="4F81BD"/>
      <w:sz w:val="26"/>
      <w:szCs w:val="26"/>
    </w:rPr>
  </w:style>
  <w:style w:type="paragraph" w:styleId="Heading3">
    <w:name w:val="heading 3"/>
    <w:basedOn w:val="Normal"/>
    <w:next w:val="Normal"/>
    <w:link w:val="Heading3Char"/>
    <w:uiPriority w:val="99"/>
    <w:qFormat/>
    <w:rsid w:val="00FC693F"/>
    <w:pPr>
      <w:keepNext/>
      <w:keepLines/>
      <w:spacing w:before="200" w:after="0"/>
      <w:outlineLvl w:val="2"/>
    </w:pPr>
    <w:rPr>
      <w:rFonts w:ascii="Calibri" w:hAnsi="Calibri"/>
      <w:b/>
      <w:bCs/>
      <w:color w:val="4F81BD"/>
    </w:rPr>
  </w:style>
  <w:style w:type="paragraph" w:styleId="Heading4">
    <w:name w:val="heading 4"/>
    <w:basedOn w:val="Normal"/>
    <w:next w:val="Normal"/>
    <w:link w:val="Heading4Char"/>
    <w:uiPriority w:val="99"/>
    <w:qFormat/>
    <w:rsid w:val="00FC693F"/>
    <w:pPr>
      <w:keepNext/>
      <w:keepLines/>
      <w:spacing w:before="200" w:after="0"/>
      <w:outlineLvl w:val="3"/>
    </w:pPr>
    <w:rPr>
      <w:rFonts w:ascii="Calibri" w:hAnsi="Calibri"/>
      <w:b/>
      <w:bCs/>
      <w:i/>
      <w:iCs/>
      <w:color w:val="4F81BD"/>
    </w:rPr>
  </w:style>
  <w:style w:type="paragraph" w:styleId="Heading5">
    <w:name w:val="heading 5"/>
    <w:basedOn w:val="Normal"/>
    <w:next w:val="Normal"/>
    <w:link w:val="Heading5Char"/>
    <w:uiPriority w:val="99"/>
    <w:qFormat/>
    <w:rsid w:val="00FC693F"/>
    <w:pPr>
      <w:keepNext/>
      <w:keepLines/>
      <w:spacing w:before="200" w:after="0"/>
      <w:outlineLvl w:val="4"/>
    </w:pPr>
    <w:rPr>
      <w:rFonts w:ascii="Calibri" w:hAnsi="Calibri"/>
      <w:color w:val="243F60"/>
    </w:rPr>
  </w:style>
  <w:style w:type="paragraph" w:styleId="Heading6">
    <w:name w:val="heading 6"/>
    <w:basedOn w:val="Normal"/>
    <w:next w:val="Normal"/>
    <w:link w:val="Heading6Char"/>
    <w:uiPriority w:val="99"/>
    <w:qFormat/>
    <w:rsid w:val="00FC693F"/>
    <w:pPr>
      <w:keepNext/>
      <w:keepLines/>
      <w:spacing w:before="200" w:after="0"/>
      <w:outlineLvl w:val="5"/>
    </w:pPr>
    <w:rPr>
      <w:rFonts w:ascii="Calibri" w:hAnsi="Calibri"/>
      <w:i/>
      <w:iCs/>
      <w:color w:val="243F60"/>
    </w:rPr>
  </w:style>
  <w:style w:type="paragraph" w:styleId="Heading7">
    <w:name w:val="heading 7"/>
    <w:basedOn w:val="Normal"/>
    <w:next w:val="Normal"/>
    <w:link w:val="Heading7Char"/>
    <w:uiPriority w:val="99"/>
    <w:qFormat/>
    <w:rsid w:val="00FC693F"/>
    <w:pPr>
      <w:keepNext/>
      <w:keepLines/>
      <w:spacing w:before="200" w:after="0"/>
      <w:outlineLvl w:val="6"/>
    </w:pPr>
    <w:rPr>
      <w:rFonts w:ascii="Calibri" w:hAnsi="Calibri"/>
      <w:i/>
      <w:iCs/>
      <w:color w:val="404040"/>
    </w:rPr>
  </w:style>
  <w:style w:type="paragraph" w:styleId="Heading8">
    <w:name w:val="heading 8"/>
    <w:basedOn w:val="Normal"/>
    <w:next w:val="Normal"/>
    <w:link w:val="Heading8Char"/>
    <w:uiPriority w:val="99"/>
    <w:qFormat/>
    <w:rsid w:val="00FC693F"/>
    <w:pPr>
      <w:keepNext/>
      <w:keepLines/>
      <w:spacing w:before="200" w:after="0"/>
      <w:outlineLvl w:val="7"/>
    </w:pPr>
    <w:rPr>
      <w:rFonts w:ascii="Calibri" w:hAnsi="Calibri"/>
      <w:color w:val="4F81BD"/>
      <w:sz w:val="20"/>
      <w:szCs w:val="20"/>
    </w:rPr>
  </w:style>
  <w:style w:type="paragraph" w:styleId="Heading9">
    <w:name w:val="heading 9"/>
    <w:basedOn w:val="Normal"/>
    <w:next w:val="Normal"/>
    <w:link w:val="Heading9Char"/>
    <w:uiPriority w:val="99"/>
    <w:qFormat/>
    <w:rsid w:val="00FC693F"/>
    <w:pPr>
      <w:keepNext/>
      <w:keepLines/>
      <w:spacing w:before="200" w:after="0"/>
      <w:outlineLvl w:val="8"/>
    </w:pPr>
    <w:rPr>
      <w:rFonts w:ascii="Calibri" w:hAnsi="Calibri"/>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693F"/>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FC693F"/>
    <w:rPr>
      <w:rFonts w:ascii="Calibri" w:hAnsi="Calibri" w:cs="Times New Roman"/>
      <w:b/>
      <w:bCs/>
      <w:color w:val="4F81BD"/>
      <w:sz w:val="26"/>
      <w:szCs w:val="26"/>
    </w:rPr>
  </w:style>
  <w:style w:type="character" w:customStyle="1" w:styleId="Heading3Char">
    <w:name w:val="Heading 3 Char"/>
    <w:basedOn w:val="DefaultParagraphFont"/>
    <w:link w:val="Heading3"/>
    <w:uiPriority w:val="99"/>
    <w:locked/>
    <w:rsid w:val="00FC693F"/>
    <w:rPr>
      <w:rFonts w:ascii="Calibri" w:hAnsi="Calibri" w:cs="Times New Roman"/>
      <w:b/>
      <w:bCs/>
      <w:color w:val="4F81BD"/>
    </w:rPr>
  </w:style>
  <w:style w:type="character" w:customStyle="1" w:styleId="Heading4Char">
    <w:name w:val="Heading 4 Char"/>
    <w:basedOn w:val="DefaultParagraphFont"/>
    <w:link w:val="Heading4"/>
    <w:uiPriority w:val="99"/>
    <w:semiHidden/>
    <w:locked/>
    <w:rsid w:val="00FC693F"/>
    <w:rPr>
      <w:rFonts w:ascii="Calibri" w:hAnsi="Calibri" w:cs="Times New Roman"/>
      <w:b/>
      <w:bCs/>
      <w:i/>
      <w:iCs/>
      <w:color w:val="4F81BD"/>
    </w:rPr>
  </w:style>
  <w:style w:type="character" w:customStyle="1" w:styleId="Heading5Char">
    <w:name w:val="Heading 5 Char"/>
    <w:basedOn w:val="DefaultParagraphFont"/>
    <w:link w:val="Heading5"/>
    <w:uiPriority w:val="99"/>
    <w:semiHidden/>
    <w:locked/>
    <w:rsid w:val="00FC693F"/>
    <w:rPr>
      <w:rFonts w:ascii="Calibri" w:hAnsi="Calibri" w:cs="Times New Roman"/>
      <w:color w:val="243F60"/>
    </w:rPr>
  </w:style>
  <w:style w:type="character" w:customStyle="1" w:styleId="Heading6Char">
    <w:name w:val="Heading 6 Char"/>
    <w:basedOn w:val="DefaultParagraphFont"/>
    <w:link w:val="Heading6"/>
    <w:uiPriority w:val="99"/>
    <w:semiHidden/>
    <w:locked/>
    <w:rsid w:val="00FC693F"/>
    <w:rPr>
      <w:rFonts w:ascii="Calibri" w:hAnsi="Calibri" w:cs="Times New Roman"/>
      <w:i/>
      <w:iCs/>
      <w:color w:val="243F60"/>
    </w:rPr>
  </w:style>
  <w:style w:type="character" w:customStyle="1" w:styleId="Heading7Char">
    <w:name w:val="Heading 7 Char"/>
    <w:basedOn w:val="DefaultParagraphFont"/>
    <w:link w:val="Heading7"/>
    <w:uiPriority w:val="99"/>
    <w:semiHidden/>
    <w:locked/>
    <w:rsid w:val="00FC693F"/>
    <w:rPr>
      <w:rFonts w:ascii="Calibri" w:hAnsi="Calibri" w:cs="Times New Roman"/>
      <w:i/>
      <w:iCs/>
      <w:color w:val="404040"/>
    </w:rPr>
  </w:style>
  <w:style w:type="character" w:customStyle="1" w:styleId="Heading8Char">
    <w:name w:val="Heading 8 Char"/>
    <w:basedOn w:val="DefaultParagraphFont"/>
    <w:link w:val="Heading8"/>
    <w:uiPriority w:val="99"/>
    <w:semiHidden/>
    <w:locked/>
    <w:rsid w:val="00FC693F"/>
    <w:rPr>
      <w:rFonts w:ascii="Calibri" w:hAnsi="Calibri" w:cs="Times New Roman"/>
      <w:color w:val="4F81BD"/>
      <w:sz w:val="20"/>
      <w:szCs w:val="20"/>
    </w:rPr>
  </w:style>
  <w:style w:type="character" w:customStyle="1" w:styleId="Heading9Char">
    <w:name w:val="Heading 9 Char"/>
    <w:basedOn w:val="DefaultParagraphFont"/>
    <w:link w:val="Heading9"/>
    <w:uiPriority w:val="99"/>
    <w:semiHidden/>
    <w:locked/>
    <w:rsid w:val="00FC693F"/>
    <w:rPr>
      <w:rFonts w:ascii="Calibri" w:hAnsi="Calibri" w:cs="Times New Roman"/>
      <w:i/>
      <w:iCs/>
      <w:color w:val="404040"/>
      <w:sz w:val="20"/>
      <w:szCs w:val="20"/>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locked/>
    <w:rPr>
      <w:rFonts w:cs="Times New Roman"/>
    </w:r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locked/>
    <w:rPr>
      <w:rFonts w:cs="Times New Roman"/>
    </w:rPr>
  </w:style>
  <w:style w:type="paragraph" w:styleId="NoSpacing">
    <w:name w:val="No Spacing"/>
    <w:uiPriority w:val="99"/>
    <w:qFormat/>
    <w:rsid w:val="00FC693F"/>
  </w:style>
  <w:style w:type="paragraph" w:styleId="Title">
    <w:name w:val="Title"/>
    <w:basedOn w:val="Normal"/>
    <w:next w:val="Normal"/>
    <w:link w:val="TitleChar"/>
    <w:uiPriority w:val="99"/>
    <w:qFormat/>
    <w:rsid w:val="00FC693F"/>
    <w:pPr>
      <w:pBdr>
        <w:bottom w:val="single" w:sz="8" w:space="4" w:color="4F81BD"/>
      </w:pBdr>
      <w:spacing w:after="300" w:line="240" w:lineRule="auto"/>
      <w:contextualSpacing/>
    </w:pPr>
    <w:rPr>
      <w:rFonts w:ascii="Calibri" w:hAnsi="Calibri"/>
      <w:color w:val="17365D"/>
      <w:spacing w:val="5"/>
      <w:kern w:val="28"/>
      <w:sz w:val="52"/>
      <w:szCs w:val="52"/>
    </w:rPr>
  </w:style>
  <w:style w:type="character" w:customStyle="1" w:styleId="TitleChar">
    <w:name w:val="Title Char"/>
    <w:basedOn w:val="DefaultParagraphFont"/>
    <w:link w:val="Title"/>
    <w:uiPriority w:val="99"/>
    <w:locked/>
    <w:rsid w:val="00FC693F"/>
    <w:rPr>
      <w:rFonts w:ascii="Calibri" w:hAnsi="Calibri" w:cs="Times New Roman"/>
      <w:color w:val="17365D"/>
      <w:spacing w:val="5"/>
      <w:kern w:val="28"/>
      <w:sz w:val="52"/>
      <w:szCs w:val="52"/>
    </w:rPr>
  </w:style>
  <w:style w:type="paragraph" w:styleId="Subtitle">
    <w:name w:val="Subtitle"/>
    <w:basedOn w:val="Normal"/>
    <w:next w:val="Normal"/>
    <w:link w:val="SubtitleChar"/>
    <w:uiPriority w:val="99"/>
    <w:qFormat/>
    <w:rsid w:val="00FC693F"/>
    <w:pPr>
      <w:numPr>
        <w:ilvl w:val="1"/>
      </w:numPr>
    </w:pPr>
    <w:rPr>
      <w:rFonts w:ascii="Calibri" w:hAnsi="Calibri"/>
      <w:i/>
      <w:iCs/>
      <w:color w:val="4F81BD"/>
      <w:spacing w:val="15"/>
      <w:sz w:val="24"/>
      <w:szCs w:val="24"/>
    </w:rPr>
  </w:style>
  <w:style w:type="character" w:customStyle="1" w:styleId="SubtitleChar">
    <w:name w:val="Subtitle Char"/>
    <w:basedOn w:val="DefaultParagraphFont"/>
    <w:link w:val="Subtitle"/>
    <w:uiPriority w:val="99"/>
    <w:locked/>
    <w:rsid w:val="00FC693F"/>
    <w:rPr>
      <w:rFonts w:ascii="Calibri" w:hAnsi="Calibri" w:cs="Times New Roman"/>
      <w:i/>
      <w:iCs/>
      <w:color w:val="4F81BD"/>
      <w:spacing w:val="15"/>
      <w:sz w:val="24"/>
      <w:szCs w:val="24"/>
    </w:rPr>
  </w:style>
  <w:style w:type="paragraph" w:styleId="ListParagraph">
    <w:name w:val="List Paragraph"/>
    <w:basedOn w:val="Normal"/>
    <w:uiPriority w:val="99"/>
    <w:qFormat/>
    <w:rsid w:val="00FC693F"/>
    <w:pPr>
      <w:ind w:left="720"/>
      <w:contextualSpacing/>
    </w:pPr>
  </w:style>
  <w:style w:type="paragraph" w:styleId="BodyText">
    <w:name w:val="Body Text"/>
    <w:basedOn w:val="Normal"/>
    <w:link w:val="BodyTextChar"/>
    <w:uiPriority w:val="99"/>
    <w:rsid w:val="00AA1D8D"/>
    <w:pPr>
      <w:spacing w:after="120"/>
    </w:pPr>
  </w:style>
  <w:style w:type="character" w:customStyle="1" w:styleId="BodyTextChar">
    <w:name w:val="Body Text Char"/>
    <w:basedOn w:val="DefaultParagraphFont"/>
    <w:link w:val="BodyText"/>
    <w:uiPriority w:val="99"/>
    <w:locked/>
    <w:rsid w:val="00AA1D8D"/>
    <w:rPr>
      <w:rFonts w:cs="Times New Roman"/>
    </w:rPr>
  </w:style>
  <w:style w:type="paragraph" w:styleId="BodyText2">
    <w:name w:val="Body Text 2"/>
    <w:basedOn w:val="Normal"/>
    <w:link w:val="BodyText2Char"/>
    <w:uiPriority w:val="99"/>
    <w:rsid w:val="00AA1D8D"/>
    <w:pPr>
      <w:spacing w:after="120" w:line="480" w:lineRule="auto"/>
    </w:pPr>
  </w:style>
  <w:style w:type="character" w:customStyle="1" w:styleId="BodyText2Char">
    <w:name w:val="Body Text 2 Char"/>
    <w:basedOn w:val="DefaultParagraphFont"/>
    <w:link w:val="BodyText2"/>
    <w:uiPriority w:val="99"/>
    <w:locked/>
    <w:rsid w:val="00AA1D8D"/>
    <w:rPr>
      <w:rFonts w:cs="Times New Roman"/>
    </w:rPr>
  </w:style>
  <w:style w:type="paragraph" w:styleId="BodyText3">
    <w:name w:val="Body Text 3"/>
    <w:basedOn w:val="Normal"/>
    <w:link w:val="BodyText3Char"/>
    <w:uiPriority w:val="99"/>
    <w:rsid w:val="00AA1D8D"/>
    <w:pPr>
      <w:spacing w:after="120"/>
    </w:pPr>
    <w:rPr>
      <w:sz w:val="16"/>
      <w:szCs w:val="16"/>
    </w:rPr>
  </w:style>
  <w:style w:type="character" w:customStyle="1" w:styleId="BodyText3Char">
    <w:name w:val="Body Text 3 Char"/>
    <w:basedOn w:val="DefaultParagraphFont"/>
    <w:link w:val="BodyText3"/>
    <w:uiPriority w:val="99"/>
    <w:locked/>
    <w:rsid w:val="00AA1D8D"/>
    <w:rPr>
      <w:rFonts w:cs="Times New Roman"/>
      <w:sz w:val="16"/>
      <w:szCs w:val="16"/>
    </w:rPr>
  </w:style>
  <w:style w:type="paragraph" w:styleId="List">
    <w:name w:val="List"/>
    <w:basedOn w:val="Normal"/>
    <w:uiPriority w:val="99"/>
    <w:rsid w:val="00AA1D8D"/>
    <w:pPr>
      <w:ind w:left="360" w:hanging="360"/>
      <w:contextualSpacing/>
    </w:pPr>
  </w:style>
  <w:style w:type="paragraph" w:styleId="List2">
    <w:name w:val="List 2"/>
    <w:basedOn w:val="Normal"/>
    <w:uiPriority w:val="99"/>
    <w:rsid w:val="00326F90"/>
    <w:pPr>
      <w:ind w:left="720" w:hanging="360"/>
      <w:contextualSpacing/>
    </w:pPr>
  </w:style>
  <w:style w:type="paragraph" w:styleId="List3">
    <w:name w:val="List 3"/>
    <w:basedOn w:val="Normal"/>
    <w:uiPriority w:val="99"/>
    <w:rsid w:val="00326F90"/>
    <w:pPr>
      <w:ind w:left="1080" w:hanging="360"/>
      <w:contextualSpacing/>
    </w:pPr>
  </w:style>
  <w:style w:type="paragraph" w:styleId="ListBullet">
    <w:name w:val="List Bullet"/>
    <w:basedOn w:val="Normal"/>
    <w:uiPriority w:val="99"/>
    <w:rsid w:val="00326F90"/>
    <w:pPr>
      <w:numPr>
        <w:numId w:val="7"/>
      </w:numPr>
      <w:contextualSpacing/>
    </w:pPr>
  </w:style>
  <w:style w:type="paragraph" w:styleId="ListBullet2">
    <w:name w:val="List Bullet 2"/>
    <w:basedOn w:val="Normal"/>
    <w:uiPriority w:val="99"/>
    <w:rsid w:val="00326F90"/>
    <w:pPr>
      <w:numPr>
        <w:numId w:val="8"/>
      </w:numPr>
      <w:contextualSpacing/>
    </w:pPr>
  </w:style>
  <w:style w:type="paragraph" w:styleId="ListBullet3">
    <w:name w:val="List Bullet 3"/>
    <w:basedOn w:val="Normal"/>
    <w:uiPriority w:val="99"/>
    <w:rsid w:val="00326F90"/>
    <w:pPr>
      <w:numPr>
        <w:numId w:val="9"/>
      </w:numPr>
      <w:contextualSpacing/>
    </w:pPr>
  </w:style>
  <w:style w:type="paragraph" w:styleId="ListNumber">
    <w:name w:val="List Number"/>
    <w:basedOn w:val="Normal"/>
    <w:uiPriority w:val="99"/>
    <w:rsid w:val="00326F90"/>
    <w:pPr>
      <w:numPr>
        <w:numId w:val="11"/>
      </w:numPr>
      <w:tabs>
        <w:tab w:val="clear" w:pos="720"/>
        <w:tab w:val="num" w:pos="360"/>
      </w:tabs>
      <w:ind w:left="360"/>
      <w:contextualSpacing/>
    </w:pPr>
  </w:style>
  <w:style w:type="paragraph" w:styleId="ListNumber2">
    <w:name w:val="List Number 2"/>
    <w:basedOn w:val="Normal"/>
    <w:uiPriority w:val="99"/>
    <w:rsid w:val="0029639D"/>
    <w:pPr>
      <w:numPr>
        <w:numId w:val="12"/>
      </w:numPr>
      <w:tabs>
        <w:tab w:val="clear" w:pos="1080"/>
        <w:tab w:val="num" w:pos="720"/>
      </w:tabs>
      <w:ind w:left="720"/>
      <w:contextualSpacing/>
    </w:pPr>
  </w:style>
  <w:style w:type="paragraph" w:styleId="ListNumber3">
    <w:name w:val="List Number 3"/>
    <w:basedOn w:val="Normal"/>
    <w:uiPriority w:val="99"/>
    <w:rsid w:val="0029639D"/>
    <w:pPr>
      <w:numPr>
        <w:numId w:val="13"/>
      </w:numPr>
      <w:tabs>
        <w:tab w:val="clear" w:pos="360"/>
        <w:tab w:val="num" w:pos="1080"/>
      </w:tabs>
      <w:ind w:left="1080"/>
      <w:contextualSpacing/>
    </w:pPr>
  </w:style>
  <w:style w:type="paragraph" w:styleId="ListContinue">
    <w:name w:val="List Continue"/>
    <w:basedOn w:val="Normal"/>
    <w:uiPriority w:val="99"/>
    <w:rsid w:val="0029639D"/>
    <w:pPr>
      <w:spacing w:after="120"/>
      <w:ind w:left="360"/>
      <w:contextualSpacing/>
    </w:pPr>
  </w:style>
  <w:style w:type="paragraph" w:styleId="ListContinue2">
    <w:name w:val="List Continue 2"/>
    <w:basedOn w:val="Normal"/>
    <w:uiPriority w:val="99"/>
    <w:rsid w:val="0029639D"/>
    <w:pPr>
      <w:spacing w:after="120"/>
      <w:ind w:left="720"/>
      <w:contextualSpacing/>
    </w:pPr>
  </w:style>
  <w:style w:type="paragraph" w:styleId="ListContinue3">
    <w:name w:val="List Continue 3"/>
    <w:basedOn w:val="Normal"/>
    <w:uiPriority w:val="99"/>
    <w:rsid w:val="0029639D"/>
    <w:pPr>
      <w:spacing w:after="120"/>
      <w:ind w:left="1080"/>
      <w:contextualSpacing/>
    </w:pPr>
  </w:style>
  <w:style w:type="paragraph" w:styleId="MacroText">
    <w:name w:val="macro"/>
    <w:link w:val="MacroTextChar"/>
    <w:uiPriority w:val="99"/>
    <w:rsid w:val="0029639D"/>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character" w:customStyle="1" w:styleId="MacroTextChar">
    <w:name w:val="Macro Text Char"/>
    <w:basedOn w:val="DefaultParagraphFont"/>
    <w:link w:val="MacroText"/>
    <w:uiPriority w:val="99"/>
    <w:locked/>
    <w:rsid w:val="0029639D"/>
    <w:rPr>
      <w:rFonts w:ascii="Courier" w:hAnsi="Courier" w:cs="Times New Roman"/>
      <w:lang w:val="en-US" w:eastAsia="en-US" w:bidi="ar-SA"/>
    </w:rPr>
  </w:style>
  <w:style w:type="paragraph" w:styleId="Quote">
    <w:name w:val="Quote"/>
    <w:basedOn w:val="Normal"/>
    <w:next w:val="Normal"/>
    <w:link w:val="QuoteChar"/>
    <w:uiPriority w:val="99"/>
    <w:qFormat/>
    <w:rsid w:val="00FC693F"/>
    <w:rPr>
      <w:i/>
      <w:iCs/>
      <w:color w:val="000000"/>
    </w:rPr>
  </w:style>
  <w:style w:type="character" w:customStyle="1" w:styleId="QuoteChar">
    <w:name w:val="Quote Char"/>
    <w:basedOn w:val="DefaultParagraphFont"/>
    <w:link w:val="Quote"/>
    <w:uiPriority w:val="99"/>
    <w:locked/>
    <w:rsid w:val="00FC693F"/>
    <w:rPr>
      <w:rFonts w:cs="Times New Roman"/>
      <w:i/>
      <w:iCs/>
      <w:color w:val="000000"/>
    </w:rPr>
  </w:style>
  <w:style w:type="paragraph" w:styleId="Caption">
    <w:name w:val="caption"/>
    <w:basedOn w:val="Normal"/>
    <w:next w:val="Normal"/>
    <w:uiPriority w:val="99"/>
    <w:qFormat/>
    <w:rsid w:val="00FC693F"/>
    <w:pPr>
      <w:spacing w:line="240" w:lineRule="auto"/>
    </w:pPr>
    <w:rPr>
      <w:b/>
      <w:bCs/>
      <w:color w:val="4F81BD"/>
      <w:sz w:val="18"/>
      <w:szCs w:val="18"/>
    </w:rPr>
  </w:style>
  <w:style w:type="character" w:styleId="Strong">
    <w:name w:val="Strong"/>
    <w:basedOn w:val="DefaultParagraphFont"/>
    <w:uiPriority w:val="99"/>
    <w:qFormat/>
    <w:rsid w:val="00FC693F"/>
    <w:rPr>
      <w:rFonts w:cs="Times New Roman"/>
      <w:b/>
      <w:bCs/>
    </w:rPr>
  </w:style>
  <w:style w:type="character" w:styleId="Emphasis">
    <w:name w:val="Emphasis"/>
    <w:basedOn w:val="DefaultParagraphFont"/>
    <w:uiPriority w:val="99"/>
    <w:qFormat/>
    <w:rsid w:val="00FC693F"/>
    <w:rPr>
      <w:rFonts w:cs="Times New Roman"/>
      <w:i/>
      <w:iCs/>
    </w:rPr>
  </w:style>
  <w:style w:type="paragraph" w:styleId="IntenseQuote">
    <w:name w:val="Intense Quote"/>
    <w:basedOn w:val="Normal"/>
    <w:next w:val="Normal"/>
    <w:link w:val="IntenseQuoteChar"/>
    <w:uiPriority w:val="99"/>
    <w:qFormat/>
    <w:rsid w:val="00FC693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FC693F"/>
    <w:rPr>
      <w:rFonts w:cs="Times New Roman"/>
      <w:b/>
      <w:bCs/>
      <w:i/>
      <w:iCs/>
      <w:color w:val="4F81BD"/>
    </w:rPr>
  </w:style>
  <w:style w:type="character" w:styleId="SubtleEmphasis">
    <w:name w:val="Subtle Emphasis"/>
    <w:basedOn w:val="DefaultParagraphFont"/>
    <w:uiPriority w:val="99"/>
    <w:qFormat/>
    <w:rsid w:val="00FC693F"/>
    <w:rPr>
      <w:rFonts w:cs="Times New Roman"/>
      <w:i/>
      <w:iCs/>
      <w:color w:val="808080"/>
    </w:rPr>
  </w:style>
  <w:style w:type="character" w:styleId="IntenseEmphasis">
    <w:name w:val="Intense Emphasis"/>
    <w:basedOn w:val="DefaultParagraphFont"/>
    <w:uiPriority w:val="99"/>
    <w:qFormat/>
    <w:rsid w:val="00FC693F"/>
    <w:rPr>
      <w:rFonts w:cs="Times New Roman"/>
      <w:b/>
      <w:bCs/>
      <w:i/>
      <w:iCs/>
      <w:color w:val="4F81BD"/>
    </w:rPr>
  </w:style>
  <w:style w:type="character" w:styleId="SubtleReference">
    <w:name w:val="Subtle Reference"/>
    <w:basedOn w:val="DefaultParagraphFont"/>
    <w:uiPriority w:val="99"/>
    <w:qFormat/>
    <w:rsid w:val="00FC693F"/>
    <w:rPr>
      <w:rFonts w:cs="Times New Roman"/>
      <w:smallCaps/>
      <w:color w:val="C0504D"/>
      <w:u w:val="single"/>
    </w:rPr>
  </w:style>
  <w:style w:type="character" w:styleId="IntenseReference">
    <w:name w:val="Intense Reference"/>
    <w:basedOn w:val="DefaultParagraphFont"/>
    <w:uiPriority w:val="99"/>
    <w:qFormat/>
    <w:rsid w:val="00FC693F"/>
    <w:rPr>
      <w:rFonts w:cs="Times New Roman"/>
      <w:b/>
      <w:bCs/>
      <w:smallCaps/>
      <w:color w:val="C0504D"/>
      <w:spacing w:val="5"/>
      <w:u w:val="single"/>
    </w:rPr>
  </w:style>
  <w:style w:type="character" w:styleId="BookTitle">
    <w:name w:val="Book Title"/>
    <w:basedOn w:val="DefaultParagraphFont"/>
    <w:uiPriority w:val="99"/>
    <w:qFormat/>
    <w:rsid w:val="00FC693F"/>
    <w:rPr>
      <w:rFonts w:cs="Times New Roman"/>
      <w:b/>
      <w:bCs/>
      <w:smallCaps/>
      <w:spacing w:val="5"/>
    </w:rPr>
  </w:style>
  <w:style w:type="paragraph" w:styleId="TOCHeading">
    <w:name w:val="TOC Heading"/>
    <w:basedOn w:val="Heading1"/>
    <w:next w:val="Normal"/>
    <w:uiPriority w:val="99"/>
    <w:qFormat/>
    <w:rsid w:val="00FC693F"/>
    <w:pPr>
      <w:outlineLvl w:val="9"/>
    </w:pPr>
  </w:style>
  <w:style w:type="table" w:styleId="TableGrid">
    <w:name w:val="Table Grid"/>
    <w:basedOn w:val="TableNormal"/>
    <w:uiPriority w:val="99"/>
    <w:rsid w:val="00FC693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99"/>
    <w:rsid w:val="00FC693F"/>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FC693F"/>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FC693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FC693F"/>
    <w:rPr>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FC693F"/>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FC693F"/>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FC693F"/>
    <w:rPr>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LightList">
    <w:name w:val="Light List"/>
    <w:basedOn w:val="TableNormal"/>
    <w:uiPriority w:val="99"/>
    <w:rsid w:val="00FC693F"/>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FC693F"/>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CB0664"/>
    <w:rPr>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CB0664"/>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CB0664"/>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CB0664"/>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CB0664"/>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99"/>
    <w:rsid w:val="00CB0664"/>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CB0664"/>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w:eastAsia="Times New Roman"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CB0664"/>
    <w:rPr>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libri" w:eastAsia="Times New Roman"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CB0664"/>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w:eastAsia="Times New Roman"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CB0664"/>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libri" w:eastAsia="Times New Roman"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CB0664"/>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w:eastAsia="Times New Roman"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CB0664"/>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libri" w:eastAsia="Times New Roman"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libri" w:eastAsia="Times New Roman"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Shading1">
    <w:name w:val="Medium Shading 1"/>
    <w:basedOn w:val="TableNormal"/>
    <w:uiPriority w:val="99"/>
    <w:rsid w:val="00CB0664"/>
    <w:rPr>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CB0664"/>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CB0664"/>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CB0664"/>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CB0664"/>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CB0664"/>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CB0664"/>
    <w:rPr>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99"/>
    <w:rsid w:val="00CB0664"/>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CB0664"/>
    <w:rPr>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CB0664"/>
    <w:rPr>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CB0664"/>
    <w:rPr>
      <w:color w:val="000000"/>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CB0664"/>
    <w:rPr>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CB0664"/>
    <w:rPr>
      <w:color w:val="000000"/>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CB0664"/>
    <w:rPr>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Times New Roman" w:hAnsi="Calibri"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Grid1">
    <w:name w:val="Medium Grid 1"/>
    <w:basedOn w:val="TableNormal"/>
    <w:uiPriority w:val="99"/>
    <w:rsid w:val="00CB0664"/>
    <w:rPr>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CB0664"/>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CB0664"/>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CB0664"/>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CB0664"/>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CB0664"/>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CB0664"/>
    <w:rPr>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CB0664"/>
    <w:rPr>
      <w:rFonts w:ascii="Calibri" w:hAnsi="Calibri"/>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DarkList">
    <w:name w:val="Dark List"/>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99"/>
    <w:rsid w:val="00CB0664"/>
    <w:rPr>
      <w:color w:val="000000"/>
      <w:sz w:val="20"/>
      <w:szCs w:val="2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CB0664"/>
    <w:rPr>
      <w:color w:val="00000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CB0664"/>
    <w:rPr>
      <w:color w:val="000000"/>
      <w:sz w:val="20"/>
      <w:szCs w:val="2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CB0664"/>
    <w:rPr>
      <w:color w:val="000000"/>
      <w:sz w:val="20"/>
      <w:szCs w:val="2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CB0664"/>
    <w:rPr>
      <w:color w:val="000000"/>
      <w:sz w:val="20"/>
      <w:szCs w:val="2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CB0664"/>
    <w:rPr>
      <w:color w:val="000000"/>
      <w:sz w:val="20"/>
      <w:szCs w:val="2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CB0664"/>
    <w:rPr>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ColorfulList">
    <w:name w:val="Colorful List"/>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Grid">
    <w:name w:val="Colorful Grid"/>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character" w:styleId="Hyperlink">
    <w:name w:val="Hyperlink"/>
    <w:basedOn w:val="DefaultParagraphFont"/>
    <w:uiPriority w:val="99"/>
    <w:rsid w:val="00FF73D0"/>
    <w:rPr>
      <w:rFonts w:cs="Times New Roman"/>
      <w:color w:val="0000FF"/>
      <w:u w:val="single"/>
    </w:rPr>
  </w:style>
  <w:style w:type="character" w:customStyle="1" w:styleId="UnresolvedMention">
    <w:name w:val="Unresolved Mention"/>
    <w:basedOn w:val="DefaultParagraphFont"/>
    <w:uiPriority w:val="99"/>
    <w:semiHidden/>
    <w:rsid w:val="00FF73D0"/>
    <w:rPr>
      <w:rFonts w:cs="Times New Roman"/>
      <w:color w:val="605E5C"/>
      <w:shd w:val="clear" w:color="auto" w:fill="E1DFDD"/>
    </w:rPr>
  </w:style>
  <w:style w:type="paragraph" w:styleId="NormalWeb">
    <w:name w:val="Normal (Web)"/>
    <w:basedOn w:val="Normal"/>
    <w:uiPriority w:val="99"/>
    <w:semiHidden/>
    <w:rsid w:val="00AF01B6"/>
    <w:rPr>
      <w:rFonts w:ascii="Times New Roman" w:hAnsi="Times New Roman"/>
      <w:sz w:val="24"/>
      <w:szCs w:val="24"/>
    </w:rPr>
  </w:style>
  <w:style w:type="character" w:styleId="PlaceholderText">
    <w:name w:val="Placeholder Text"/>
    <w:basedOn w:val="DefaultParagraphFont"/>
    <w:uiPriority w:val="99"/>
    <w:semiHidden/>
    <w:rsid w:val="00272D47"/>
    <w:rPr>
      <w:rFonts w:cs="Times New Roman"/>
      <w:color w:val="808080"/>
    </w:rPr>
  </w:style>
  <w:style w:type="paragraph" w:styleId="BalloonText">
    <w:name w:val="Balloon Text"/>
    <w:basedOn w:val="Normal"/>
    <w:link w:val="BalloonTextChar"/>
    <w:uiPriority w:val="99"/>
    <w:semiHidden/>
    <w:rsid w:val="00272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2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stnik-asu.kz/index.php/jour/search?authors=%D0%90.%20AND%20%D0%91%D0%B0%D2%9B%D1%82%D1%8B%D0%B3%D0%B5%D1%80%D0%B5%D0%B5%D0%B2" TargetMode="External"/><Relationship Id="rId3" Type="http://schemas.openxmlformats.org/officeDocument/2006/relationships/settings" Target="settings.xml"/><Relationship Id="rId7" Type="http://schemas.openxmlformats.org/officeDocument/2006/relationships/hyperlink" Target="https://www.vestnik-asu.kz/index.php/jour/search?authors=%D0%9C.%20AND%20%D2%9A%D0%B0%D0%B9%D1%8B%D1%80%D0%B6%D0%B0%D0%B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estnik-asu.kz/index.php/jour/search?authors=%D0%96.%20AND%20%20AND%20%D0%A1%D0%B0%D0%BB%D1%8B%D0%BA%D0%B1%D0%B0%D0%B5%D0%B2%D0%B0" TargetMode="External"/><Relationship Id="rId5" Type="http://schemas.openxmlformats.org/officeDocument/2006/relationships/hyperlink" Target="https://www.vestnik-asu.kz/index.php/jour/search?authors=%D0%91.%20AND%20%20AND%20%D0%90%D0%B1%D1%8B%D0%BA%D0%B0%D0%BD%D0%BE%D0%B2%D0%B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4854</Words>
  <Characters>2767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p:lastModifiedBy>
  <cp:revision>3</cp:revision>
  <dcterms:created xsi:type="dcterms:W3CDTF">2025-12-04T09:39:00Z</dcterms:created>
  <dcterms:modified xsi:type="dcterms:W3CDTF">2025-12-30T11:06:00Z</dcterms:modified>
</cp:coreProperties>
</file>